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25580d" w14:textId="825580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Білім беру ұйымдарының жатақханаларындағы орындарды бөлу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22 қаңтардағы № 66 бұйрығы. Қазақстан Республикасының Әділет министрлігінде 2016 жылы 16 наурызда № 13487 болып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19.10.2018 </w:t>
      </w:r>
      <w:r>
        <w:rPr>
          <w:rFonts w:ascii="Times New Roman"/>
          <w:b w:val="false"/>
          <w:i w:val="false"/>
          <w:color w:val="ff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5-бабы </w:t>
      </w:r>
      <w:r>
        <w:rPr>
          <w:rFonts w:ascii="Times New Roman"/>
          <w:b w:val="false"/>
          <w:i w:val="false"/>
          <w:color w:val="000000"/>
          <w:sz w:val="28"/>
        </w:rPr>
        <w:t>46-13) тармақшасына</w:t>
      </w:r>
      <w:r>
        <w:rPr>
          <w:rFonts w:ascii="Times New Roman"/>
          <w:b w:val="false"/>
          <w:i w:val="false"/>
          <w:color w:val="000000"/>
          <w:sz w:val="28"/>
        </w:rPr>
        <w:t xml:space="preserve">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1. Қоса беріліп отырған Білім беру ұйымдарының жатақханаларындағы орындарды бөлу қағидалары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19.10.2018 </w:t>
      </w:r>
      <w:r>
        <w:rPr>
          <w:rFonts w:ascii="Times New Roman"/>
          <w:b w:val="false"/>
          <w:i w:val="false"/>
          <w:color w:val="00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xml:space="preserve">
      2. Жоғары, жоғары оқу орнынан кейінгі білім және халықаралық ынтымақтастық департаменті (С.М. Өмірбаев) заңнамада белгіленген тәртіппен: </w:t>
      </w:r>
    </w:p>
    <w:bookmarkEnd w:id="2"/>
    <w:p>
      <w:pPr>
        <w:spacing w:after="0"/>
        <w:ind w:left="0"/>
        <w:jc w:val="both"/>
      </w:pPr>
      <w:r>
        <w:rPr>
          <w:rFonts w:ascii="Times New Roman"/>
          <w:b w:val="false"/>
          <w:i w:val="false"/>
          <w:color w:val="000000"/>
          <w:sz w:val="28"/>
        </w:rPr>
        <w:t xml:space="preserve">
      1) Қазақстан Республикасы Әділет министрлігінде осы бұйрықтың мемлекеттік тіркелуін; </w:t>
      </w:r>
    </w:p>
    <w:p>
      <w:pPr>
        <w:spacing w:after="0"/>
        <w:ind w:left="0"/>
        <w:jc w:val="both"/>
      </w:pPr>
      <w:r>
        <w:rPr>
          <w:rFonts w:ascii="Times New Roman"/>
          <w:b w:val="false"/>
          <w:i w:val="false"/>
          <w:color w:val="000000"/>
          <w:sz w:val="28"/>
        </w:rPr>
        <w:t xml:space="preserve">
      2) осы бұйрық Қазақстан Республикасы Әділет министрлігінде мемлекеттік тіркелгеннен кейін оны мерзімді баспа басылымдарында және "Әділет" ақпараттық-құқықтық жүйесінде ресми жариялауға жіберілуді,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 Республикалық құқықтық ақпарат орталығы" шаруашылық жүргізу құқығындағы Республикалық мемлекеттік кәсіпорынға жолдауды; </w:t>
      </w:r>
    </w:p>
    <w:p>
      <w:pPr>
        <w:spacing w:after="0"/>
        <w:ind w:left="0"/>
        <w:jc w:val="both"/>
      </w:pPr>
      <w:r>
        <w:rPr>
          <w:rFonts w:ascii="Times New Roman"/>
          <w:b w:val="false"/>
          <w:i w:val="false"/>
          <w:color w:val="000000"/>
          <w:sz w:val="28"/>
        </w:rPr>
        <w:t xml:space="preserve">
      3) осы бұйрықты Қазақстан Республикасы Білім және ғылым министрлігінің интернет-ресурсында орналастыруды. </w:t>
      </w:r>
    </w:p>
    <w:p>
      <w:pPr>
        <w:spacing w:after="0"/>
        <w:ind w:left="0"/>
        <w:jc w:val="both"/>
      </w:pPr>
      <w:r>
        <w:rPr>
          <w:rFonts w:ascii="Times New Roman"/>
          <w:b w:val="false"/>
          <w:i w:val="false"/>
          <w:color w:val="000000"/>
          <w:sz w:val="28"/>
        </w:rPr>
        <w:t xml:space="preserve">
      4) осы бұйрық Қазақстан Республикасы Әділет министрлігінде мемлекеттік тіркелгеннен кейін күнтізбелік он жұмыс күні ішінде Қазақстан Республикасы Білім және ғылым министрлігінің Заң департаментіне осы тармақтың 1), 2) және 3) тармақшыларында көзделген іс-шаралардың орындалуы туралы мәліметтердің ұсынылуын қамтамасыз етсін. </w:t>
      </w:r>
    </w:p>
    <w:bookmarkStart w:name="z4" w:id="3"/>
    <w:p>
      <w:pPr>
        <w:spacing w:after="0"/>
        <w:ind w:left="0"/>
        <w:jc w:val="both"/>
      </w:pPr>
      <w:r>
        <w:rPr>
          <w:rFonts w:ascii="Times New Roman"/>
          <w:b w:val="false"/>
          <w:i w:val="false"/>
          <w:color w:val="000000"/>
          <w:sz w:val="28"/>
        </w:rPr>
        <w:t xml:space="preserve">
      3. Осы бұйрықты жоғары және жоғары оқу орнынан кейінгі білім, кәсәптік-техникалық және орта білімнен кейінгі білім беру ұйымдарының назарына жеткізілсін. </w:t>
      </w:r>
    </w:p>
    <w:bookmarkEnd w:id="3"/>
    <w:bookmarkStart w:name="z5" w:id="4"/>
    <w:p>
      <w:pPr>
        <w:spacing w:after="0"/>
        <w:ind w:left="0"/>
        <w:jc w:val="both"/>
      </w:pPr>
      <w:r>
        <w:rPr>
          <w:rFonts w:ascii="Times New Roman"/>
          <w:b w:val="false"/>
          <w:i w:val="false"/>
          <w:color w:val="000000"/>
          <w:sz w:val="28"/>
        </w:rPr>
        <w:t xml:space="preserve">
      4. Осы бұйрықтың орындалуын бақылау Қазақстан Республикасының Білім және ғылым вице-министрі Т.О. Балықбаевқа жүктелсін. </w:t>
      </w:r>
    </w:p>
    <w:bookmarkEnd w:id="4"/>
    <w:bookmarkStart w:name="z6" w:id="5"/>
    <w:p>
      <w:pPr>
        <w:spacing w:after="0"/>
        <w:ind w:left="0"/>
        <w:jc w:val="both"/>
      </w:pPr>
      <w:r>
        <w:rPr>
          <w:rFonts w:ascii="Times New Roman"/>
          <w:b w:val="false"/>
          <w:i w:val="false"/>
          <w:color w:val="000000"/>
          <w:sz w:val="28"/>
        </w:rPr>
        <w:t xml:space="preserve">
      5. Осы бұйрық алғашқы ресми жарияланған күнінен кейін қолданысқа енгізіледі. </w:t>
      </w:r>
    </w:p>
    <w:bookmarkEnd w:id="5"/>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Білім және ғылым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   </w:t>
      </w:r>
    </w:p>
    <w:p>
      <w:pPr>
        <w:spacing w:after="0"/>
        <w:ind w:left="0"/>
        <w:jc w:val="both"/>
      </w:pPr>
      <w:r>
        <w:rPr>
          <w:rFonts w:ascii="Times New Roman"/>
          <w:b w:val="false"/>
          <w:i w:val="false"/>
          <w:color w:val="000000"/>
          <w:sz w:val="28"/>
        </w:rPr>
        <w:t xml:space="preserve">
      Ауыл шаруашылығы министрлігі   </w:t>
      </w:r>
    </w:p>
    <w:p>
      <w:pPr>
        <w:spacing w:after="0"/>
        <w:ind w:left="0"/>
        <w:jc w:val="both"/>
      </w:pPr>
      <w:r>
        <w:rPr>
          <w:rFonts w:ascii="Times New Roman"/>
          <w:b w:val="false"/>
          <w:i w:val="false"/>
          <w:color w:val="000000"/>
          <w:sz w:val="28"/>
        </w:rPr>
        <w:t xml:space="preserve">
      _____________________ А. Мамытбеков   </w:t>
      </w:r>
    </w:p>
    <w:p>
      <w:pPr>
        <w:spacing w:after="0"/>
        <w:ind w:left="0"/>
        <w:jc w:val="both"/>
      </w:pPr>
      <w:r>
        <w:rPr>
          <w:rFonts w:ascii="Times New Roman"/>
          <w:b w:val="false"/>
          <w:i w:val="false"/>
          <w:color w:val="000000"/>
          <w:sz w:val="28"/>
        </w:rPr>
        <w:t>
      15 ақпан 2016 ж.</w:t>
      </w:r>
    </w:p>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   </w:t>
      </w:r>
    </w:p>
    <w:p>
      <w:pPr>
        <w:spacing w:after="0"/>
        <w:ind w:left="0"/>
        <w:jc w:val="both"/>
      </w:pPr>
      <w:r>
        <w:rPr>
          <w:rFonts w:ascii="Times New Roman"/>
          <w:b w:val="false"/>
          <w:i w:val="false"/>
          <w:color w:val="000000"/>
          <w:sz w:val="28"/>
        </w:rPr>
        <w:t xml:space="preserve">
      Денсаулық сақтау және әлеуметтік   </w:t>
      </w:r>
    </w:p>
    <w:p>
      <w:pPr>
        <w:spacing w:after="0"/>
        <w:ind w:left="0"/>
        <w:jc w:val="both"/>
      </w:pPr>
      <w:r>
        <w:rPr>
          <w:rFonts w:ascii="Times New Roman"/>
          <w:b w:val="false"/>
          <w:i w:val="false"/>
          <w:color w:val="000000"/>
          <w:sz w:val="28"/>
        </w:rPr>
        <w:t xml:space="preserve">
      даму министрлігі   </w:t>
      </w:r>
    </w:p>
    <w:p>
      <w:pPr>
        <w:spacing w:after="0"/>
        <w:ind w:left="0"/>
        <w:jc w:val="both"/>
      </w:pPr>
      <w:r>
        <w:rPr>
          <w:rFonts w:ascii="Times New Roman"/>
          <w:b w:val="false"/>
          <w:i w:val="false"/>
          <w:color w:val="000000"/>
          <w:sz w:val="28"/>
        </w:rPr>
        <w:t xml:space="preserve">
      _____________________ Т. Дүйсенова   </w:t>
      </w:r>
    </w:p>
    <w:p>
      <w:pPr>
        <w:spacing w:after="0"/>
        <w:ind w:left="0"/>
        <w:jc w:val="both"/>
      </w:pPr>
      <w:r>
        <w:rPr>
          <w:rFonts w:ascii="Times New Roman"/>
          <w:b w:val="false"/>
          <w:i w:val="false"/>
          <w:color w:val="000000"/>
          <w:sz w:val="28"/>
        </w:rPr>
        <w:t>
      17 ақпан 2016 ж.</w:t>
      </w:r>
    </w:p>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   </w:t>
      </w:r>
    </w:p>
    <w:p>
      <w:pPr>
        <w:spacing w:after="0"/>
        <w:ind w:left="0"/>
        <w:jc w:val="both"/>
      </w:pPr>
      <w:r>
        <w:rPr>
          <w:rFonts w:ascii="Times New Roman"/>
          <w:b w:val="false"/>
          <w:i w:val="false"/>
          <w:color w:val="000000"/>
          <w:sz w:val="28"/>
        </w:rPr>
        <w:t xml:space="preserve">
      Мәдениет және спорт министрлігі   </w:t>
      </w:r>
    </w:p>
    <w:p>
      <w:pPr>
        <w:spacing w:after="0"/>
        <w:ind w:left="0"/>
        <w:jc w:val="both"/>
      </w:pPr>
      <w:r>
        <w:rPr>
          <w:rFonts w:ascii="Times New Roman"/>
          <w:b w:val="false"/>
          <w:i w:val="false"/>
          <w:color w:val="000000"/>
          <w:sz w:val="28"/>
        </w:rPr>
        <w:t xml:space="preserve">
      _____________________ А. Мұхамедиұлы   </w:t>
      </w:r>
    </w:p>
    <w:p>
      <w:pPr>
        <w:spacing w:after="0"/>
        <w:ind w:left="0"/>
        <w:jc w:val="both"/>
      </w:pPr>
      <w:r>
        <w:rPr>
          <w:rFonts w:ascii="Times New Roman"/>
          <w:b w:val="false"/>
          <w:i w:val="false"/>
          <w:color w:val="000000"/>
          <w:sz w:val="28"/>
        </w:rPr>
        <w:t>
      19 ақпан 2016 ж.</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22 қаңтардағы</w:t>
            </w:r>
            <w:r>
              <w:br/>
            </w:r>
            <w:r>
              <w:rPr>
                <w:rFonts w:ascii="Times New Roman"/>
                <w:b w:val="false"/>
                <w:i w:val="false"/>
                <w:color w:val="000000"/>
                <w:sz w:val="20"/>
              </w:rPr>
              <w:t>№ 66 бұйрығымен бекітілді</w:t>
            </w:r>
          </w:p>
        </w:tc>
      </w:tr>
    </w:tbl>
    <w:bookmarkStart w:name="z7" w:id="6"/>
    <w:p>
      <w:pPr>
        <w:spacing w:after="0"/>
        <w:ind w:left="0"/>
        <w:jc w:val="left"/>
      </w:pPr>
      <w:r>
        <w:rPr>
          <w:rFonts w:ascii="Times New Roman"/>
          <w:b/>
          <w:i w:val="false"/>
          <w:color w:val="000000"/>
        </w:rPr>
        <w:t xml:space="preserve"> Білім беру ұйымдарының жатақханаларындағы орындарды бөлу қағидалары</w:t>
      </w:r>
    </w:p>
    <w:bookmarkEnd w:id="6"/>
    <w:p>
      <w:pPr>
        <w:spacing w:after="0"/>
        <w:ind w:left="0"/>
        <w:jc w:val="both"/>
      </w:pPr>
      <w:r>
        <w:rPr>
          <w:rFonts w:ascii="Times New Roman"/>
          <w:b w:val="false"/>
          <w:i w:val="false"/>
          <w:color w:val="ff0000"/>
          <w:sz w:val="28"/>
        </w:rPr>
        <w:t xml:space="preserve">
      Ескерту. Қағиданың тақырыбы жаңа редакцияда – ҚР Білім және ғылым министрінің 19.10.2018 </w:t>
      </w:r>
      <w:r>
        <w:rPr>
          <w:rFonts w:ascii="Times New Roman"/>
          <w:b w:val="false"/>
          <w:i w:val="false"/>
          <w:color w:val="ff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p>
    <w:bookmarkStart w:name="z41" w:id="7"/>
    <w:p>
      <w:pPr>
        <w:spacing w:after="0"/>
        <w:ind w:left="0"/>
        <w:jc w:val="left"/>
      </w:pPr>
      <w:r>
        <w:rPr>
          <w:rFonts w:ascii="Times New Roman"/>
          <w:b/>
          <w:i w:val="false"/>
          <w:color w:val="000000"/>
        </w:rPr>
        <w:t xml:space="preserve"> 1. Жалпы ережелер</w:t>
      </w:r>
    </w:p>
    <w:bookmarkEnd w:id="7"/>
    <w:p>
      <w:pPr>
        <w:spacing w:after="0"/>
        <w:ind w:left="0"/>
        <w:jc w:val="left"/>
      </w:pPr>
    </w:p>
    <w:p>
      <w:pPr>
        <w:spacing w:after="0"/>
        <w:ind w:left="0"/>
        <w:jc w:val="both"/>
      </w:pPr>
      <w:r>
        <w:rPr>
          <w:rFonts w:ascii="Times New Roman"/>
          <w:b w:val="false"/>
          <w:i w:val="false"/>
          <w:color w:val="000000"/>
          <w:sz w:val="28"/>
        </w:rPr>
        <w:t xml:space="preserve">
      1. Осы білім беру ұйымдарының жатақханаларындағы орындарды бөлу қағидалары (бұдан әрі – Қағидалар) "Білім туралы" 2007 жылғы 27 шілдедегі Қазақстан Республикасы Заңының 5-бабының </w:t>
      </w:r>
      <w:r>
        <w:rPr>
          <w:rFonts w:ascii="Times New Roman"/>
          <w:b w:val="false"/>
          <w:i w:val="false"/>
          <w:color w:val="000000"/>
          <w:sz w:val="28"/>
        </w:rPr>
        <w:t>46-13) тармақшасына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білім беру ұйымдарының жатақханаларында орын бөлу тәртібін айқындайды.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 Қағидалар білім алушылар үшін жатақханаларда тұруға орын бөлудің негізділігі мен кезектілігін ескере отырып, Қазақстан Республикасының Президенті жанындағы білім беру ұйымдарын қоспағанда, білім беру ұйымдарына (бұдан әрі – ұйым) меншік құқығына тиесілі немесе өзге заңдық негізде ұйымдардың иелігінде тұрған жатақханалардағы орындарды бөлу тәртібін айқындайды.</w:t>
      </w:r>
    </w:p>
    <w:p>
      <w:pPr>
        <w:spacing w:after="0"/>
        <w:ind w:left="0"/>
        <w:jc w:val="both"/>
      </w:pPr>
      <w:r>
        <w:rPr>
          <w:rFonts w:ascii="Times New Roman"/>
          <w:b w:val="false"/>
          <w:i w:val="false"/>
          <w:color w:val="000000"/>
          <w:sz w:val="28"/>
        </w:rPr>
        <w:t>
      Жоғары оқу орындарындағы білім алушыларға жатақхана беруді жоғары оқу орындары (бұдан әрі – ЖОО) жүзеге асырады.</w:t>
      </w:r>
    </w:p>
    <w:p>
      <w:pPr>
        <w:spacing w:after="0"/>
        <w:ind w:left="0"/>
        <w:jc w:val="both"/>
      </w:pPr>
      <w:r>
        <w:rPr>
          <w:rFonts w:ascii="Times New Roman"/>
          <w:b w:val="false"/>
          <w:i w:val="false"/>
          <w:color w:val="000000"/>
          <w:sz w:val="28"/>
        </w:rPr>
        <w:t>
      Техникалық және кәсіптік білім беру ұйымдарындағы білім алушыларға жатақхана беруді техникалық және кәсіптік білім беру ұйымдары (бұдан әрі – ТжКБ) жүзеге асырады.</w:t>
      </w:r>
    </w:p>
    <w:p>
      <w:pPr>
        <w:spacing w:after="0"/>
        <w:ind w:left="0"/>
        <w:jc w:val="both"/>
      </w:pPr>
      <w:r>
        <w:rPr>
          <w:rFonts w:ascii="Times New Roman"/>
          <w:b w:val="false"/>
          <w:i w:val="false"/>
          <w:color w:val="000000"/>
          <w:sz w:val="28"/>
        </w:rPr>
        <w:t>
      Жатақханаларда бос орындардың болуы туралы мәліметтер ЖОО-ның және ТжКБ-ның ресми сайттарында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2-тармақ жаңа редакцияда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7" w:id="8"/>
    <w:p>
      <w:pPr>
        <w:spacing w:after="0"/>
        <w:ind w:left="0"/>
        <w:jc w:val="both"/>
      </w:pPr>
      <w:r>
        <w:rPr>
          <w:rFonts w:ascii="Times New Roman"/>
          <w:b w:val="false"/>
          <w:i w:val="false"/>
          <w:color w:val="000000"/>
          <w:sz w:val="28"/>
        </w:rPr>
        <w:t xml:space="preserve">
      2-1. Мемлекеттік қызмет жеке тұлғаларға (бұдан әрі – көрсетілетін қызметті алушы)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белгіленген нысан бойынша өтініш негізінде тегін көрсетіледі.</w:t>
      </w:r>
    </w:p>
    <w:bookmarkEnd w:id="8"/>
    <w:p>
      <w:pPr>
        <w:spacing w:after="0"/>
        <w:ind w:left="0"/>
        <w:jc w:val="both"/>
      </w:pPr>
      <w:r>
        <w:rPr>
          <w:rFonts w:ascii="Times New Roman"/>
          <w:b w:val="false"/>
          <w:i w:val="false"/>
          <w:color w:val="000000"/>
          <w:sz w:val="28"/>
        </w:rPr>
        <w:t>
      Өтінішті қабылдау және мемлекеттік қызмет көрсету нәтижесін беру:</w:t>
      </w:r>
    </w:p>
    <w:p>
      <w:pPr>
        <w:spacing w:after="0"/>
        <w:ind w:left="0"/>
        <w:jc w:val="both"/>
      </w:pPr>
      <w:r>
        <w:rPr>
          <w:rFonts w:ascii="Times New Roman"/>
          <w:b w:val="false"/>
          <w:i w:val="false"/>
          <w:color w:val="000000"/>
          <w:sz w:val="28"/>
        </w:rPr>
        <w:t>
      1) жоғары оқу орындары;</w:t>
      </w:r>
    </w:p>
    <w:p>
      <w:pPr>
        <w:spacing w:after="0"/>
        <w:ind w:left="0"/>
        <w:jc w:val="both"/>
      </w:pPr>
      <w:r>
        <w:rPr>
          <w:rFonts w:ascii="Times New Roman"/>
          <w:b w:val="false"/>
          <w:i w:val="false"/>
          <w:color w:val="000000"/>
          <w:sz w:val="28"/>
        </w:rPr>
        <w:t>
      2) техникалық және кәсіптік білім беру ұйымдары;</w:t>
      </w:r>
    </w:p>
    <w:p>
      <w:pPr>
        <w:spacing w:after="0"/>
        <w:ind w:left="0"/>
        <w:jc w:val="both"/>
      </w:pPr>
      <w:r>
        <w:rPr>
          <w:rFonts w:ascii="Times New Roman"/>
          <w:b w:val="false"/>
          <w:i w:val="false"/>
          <w:color w:val="000000"/>
          <w:sz w:val="28"/>
        </w:rPr>
        <w:t>
      3) www.egov.kz "электронды үкімет" веб-порталы (бұдан әрі – портал) арқылы жүзеге асырылады;</w:t>
      </w:r>
    </w:p>
    <w:p>
      <w:pPr>
        <w:spacing w:after="0"/>
        <w:ind w:left="0"/>
        <w:jc w:val="both"/>
      </w:pPr>
      <w:r>
        <w:rPr>
          <w:rFonts w:ascii="Times New Roman"/>
          <w:b w:val="false"/>
          <w:i w:val="false"/>
          <w:color w:val="000000"/>
          <w:sz w:val="28"/>
        </w:rPr>
        <w:t xml:space="preserve">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ТжКБ үшін мемлекеттік қызмет көрсетуге қойылатын негізгі талаптардың тізбесі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"Техникалық және кәсіптік білім беру ұйымдарының білім алушыларына жатақхана беру" мемлекеттік көрсетілетін қызмет стандартында (бұдан әрі – ТжКБ стандарты) келтірілген.</w:t>
      </w:r>
    </w:p>
    <w:p>
      <w:pPr>
        <w:spacing w:after="0"/>
        <w:ind w:left="0"/>
        <w:jc w:val="both"/>
      </w:pPr>
      <w:r>
        <w:rPr>
          <w:rFonts w:ascii="Times New Roman"/>
          <w:b w:val="false"/>
          <w:i w:val="false"/>
          <w:color w:val="000000"/>
          <w:sz w:val="28"/>
        </w:rPr>
        <w:t xml:space="preserve">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ЖОО-лар үшін мемлекеттік қызмет көрсетуге қойылатын негізгі талаптардың тізбесі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"Жоғары оқу орындарындағы білім алушыларға жатақхана беру" мемлекеттік көрсетілетін қызмет стандартында (бұдан әрі – ЖОО стандарты) келтірілген.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2-1-тармақпен толықтырылды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8" w:id="9"/>
    <w:p>
      <w:pPr>
        <w:spacing w:after="0"/>
        <w:ind w:left="0"/>
        <w:jc w:val="both"/>
      </w:pPr>
      <w:r>
        <w:rPr>
          <w:rFonts w:ascii="Times New Roman"/>
          <w:b w:val="false"/>
          <w:i w:val="false"/>
          <w:color w:val="000000"/>
          <w:sz w:val="28"/>
        </w:rPr>
        <w:t>
      2-2. Осы Қағидаларда мынадай негізгі ұғымдар пайдаланылады:</w:t>
      </w:r>
    </w:p>
    <w:bookmarkEnd w:id="9"/>
    <w:bookmarkStart w:name="z29" w:id="10"/>
    <w:p>
      <w:pPr>
        <w:spacing w:after="0"/>
        <w:ind w:left="0"/>
        <w:jc w:val="both"/>
      </w:pPr>
      <w:r>
        <w:rPr>
          <w:rFonts w:ascii="Times New Roman"/>
          <w:b w:val="false"/>
          <w:i w:val="false"/>
          <w:color w:val="000000"/>
          <w:sz w:val="28"/>
        </w:rPr>
        <w:t>
      1) мемлекеттік көрсетілетін қызмет – көрсетілетін қызметті алушылардың өтініш жасауы бойынша немесе өтініш жасауынсыз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bookmarkEnd w:id="10"/>
    <w:bookmarkStart w:name="z30" w:id="11"/>
    <w:p>
      <w:pPr>
        <w:spacing w:after="0"/>
        <w:ind w:left="0"/>
        <w:jc w:val="both"/>
      </w:pPr>
      <w:r>
        <w:rPr>
          <w:rFonts w:ascii="Times New Roman"/>
          <w:b w:val="false"/>
          <w:i w:val="false"/>
          <w:color w:val="000000"/>
          <w:sz w:val="28"/>
        </w:rPr>
        <w:t xml:space="preserve">
      2)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 </w:t>
      </w:r>
    </w:p>
    <w:bookmarkEnd w:id="11"/>
    <w:bookmarkStart w:name="z31" w:id="12"/>
    <w:p>
      <w:pPr>
        <w:spacing w:after="0"/>
        <w:ind w:left="0"/>
        <w:jc w:val="both"/>
      </w:pPr>
      <w:r>
        <w:rPr>
          <w:rFonts w:ascii="Times New Roman"/>
          <w:b w:val="false"/>
          <w:i w:val="false"/>
          <w:color w:val="000000"/>
          <w:sz w:val="28"/>
        </w:rPr>
        <w:t>
      3) "электрондық үкімет"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w:t>
      </w:r>
    </w:p>
    <w:bookmarkEnd w:id="12"/>
    <w:bookmarkStart w:name="z32" w:id="13"/>
    <w:p>
      <w:pPr>
        <w:spacing w:after="0"/>
        <w:ind w:left="0"/>
        <w:jc w:val="both"/>
      </w:pPr>
      <w:r>
        <w:rPr>
          <w:rFonts w:ascii="Times New Roman"/>
          <w:b w:val="false"/>
          <w:i w:val="false"/>
          <w:color w:val="000000"/>
          <w:sz w:val="28"/>
        </w:rPr>
        <w:t>
      4) электрондық цифрлық қолтаңба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терімі (бұдан әрі - ЭЦҚ).</w:t>
      </w:r>
    </w:p>
    <w:bookmarkEnd w:id="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2-2-тармақпен толықтырылды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0" w:id="14"/>
    <w:p>
      <w:pPr>
        <w:spacing w:after="0"/>
        <w:ind w:left="0"/>
        <w:jc w:val="left"/>
      </w:pPr>
      <w:r>
        <w:rPr>
          <w:rFonts w:ascii="Times New Roman"/>
          <w:b/>
          <w:i w:val="false"/>
          <w:color w:val="000000"/>
        </w:rPr>
        <w:t xml:space="preserve"> 2. Комиссияны қалыптастыру тәртібі</w:t>
      </w:r>
    </w:p>
    <w:bookmarkEnd w:id="14"/>
    <w:bookmarkStart w:name="z11" w:id="15"/>
    <w:p>
      <w:pPr>
        <w:spacing w:after="0"/>
        <w:ind w:left="0"/>
        <w:jc w:val="both"/>
      </w:pPr>
      <w:r>
        <w:rPr>
          <w:rFonts w:ascii="Times New Roman"/>
          <w:b w:val="false"/>
          <w:i w:val="false"/>
          <w:color w:val="000000"/>
          <w:sz w:val="28"/>
        </w:rPr>
        <w:t xml:space="preserve">
      3. Жатақханалардағы орындарды конкурстық негізде, арнайы құрылған комиссия бөледі. </w:t>
      </w:r>
    </w:p>
    <w:bookmarkEnd w:id="15"/>
    <w:bookmarkStart w:name="z12" w:id="16"/>
    <w:p>
      <w:pPr>
        <w:spacing w:after="0"/>
        <w:ind w:left="0"/>
        <w:jc w:val="both"/>
      </w:pPr>
      <w:r>
        <w:rPr>
          <w:rFonts w:ascii="Times New Roman"/>
          <w:b w:val="false"/>
          <w:i w:val="false"/>
          <w:color w:val="000000"/>
          <w:sz w:val="28"/>
        </w:rPr>
        <w:t xml:space="preserve">
      4. Жатақханалардағы орындарды бөлу жөніндегі конкурстық комиссияның (бұдан әрі – конкурстық комиссия) сандық және жеке құрамын, сондай-ақ оның өкілеттік мерзімдерін ұйымның бірінші басшысы айқындайды. </w:t>
      </w:r>
    </w:p>
    <w:bookmarkEnd w:id="16"/>
    <w:bookmarkStart w:name="z13" w:id="17"/>
    <w:p>
      <w:pPr>
        <w:spacing w:after="0"/>
        <w:ind w:left="0"/>
        <w:jc w:val="both"/>
      </w:pPr>
      <w:r>
        <w:rPr>
          <w:rFonts w:ascii="Times New Roman"/>
          <w:b w:val="false"/>
          <w:i w:val="false"/>
          <w:color w:val="000000"/>
          <w:sz w:val="28"/>
        </w:rPr>
        <w:t xml:space="preserve">
      5. Конкурстық комиссия мынадай құрамда құрылады: </w:t>
      </w:r>
    </w:p>
    <w:bookmarkEnd w:id="17"/>
    <w:p>
      <w:pPr>
        <w:spacing w:after="0"/>
        <w:ind w:left="0"/>
        <w:jc w:val="both"/>
      </w:pPr>
      <w:r>
        <w:rPr>
          <w:rFonts w:ascii="Times New Roman"/>
          <w:b w:val="false"/>
          <w:i w:val="false"/>
          <w:color w:val="000000"/>
          <w:sz w:val="28"/>
        </w:rPr>
        <w:t xml:space="preserve">
      1) ұйымның басшылық құрамының өкілі – білім алушылардың жатақханаларда тұру мәселесіне жетекшілік ететін ұйым басшысының орынбасары; </w:t>
      </w:r>
    </w:p>
    <w:p>
      <w:pPr>
        <w:spacing w:after="0"/>
        <w:ind w:left="0"/>
        <w:jc w:val="both"/>
      </w:pPr>
      <w:r>
        <w:rPr>
          <w:rFonts w:ascii="Times New Roman"/>
          <w:b w:val="false"/>
          <w:i w:val="false"/>
          <w:color w:val="000000"/>
          <w:sz w:val="28"/>
        </w:rPr>
        <w:t xml:space="preserve">
      2) қоғамдық ұйымдардың өкілдері - ерiктi негiзде құрылған кәсiподақтар және басқа да бiрлестiктердің өкілдері; </w:t>
      </w:r>
    </w:p>
    <w:p>
      <w:pPr>
        <w:spacing w:after="0"/>
        <w:ind w:left="0"/>
        <w:jc w:val="both"/>
      </w:pPr>
      <w:r>
        <w:rPr>
          <w:rFonts w:ascii="Times New Roman"/>
          <w:b w:val="false"/>
          <w:i w:val="false"/>
          <w:color w:val="000000"/>
          <w:sz w:val="28"/>
        </w:rPr>
        <w:t xml:space="preserve">
      3) студенттік өзін-өзі басқару органдарының өкілдері; </w:t>
      </w:r>
    </w:p>
    <w:p>
      <w:pPr>
        <w:spacing w:after="0"/>
        <w:ind w:left="0"/>
        <w:jc w:val="both"/>
      </w:pPr>
      <w:r>
        <w:rPr>
          <w:rFonts w:ascii="Times New Roman"/>
          <w:b w:val="false"/>
          <w:i w:val="false"/>
          <w:color w:val="000000"/>
          <w:sz w:val="28"/>
        </w:rPr>
        <w:t>
      4) деканат өкілдері – білім алушылардың жатақханаларда тұру мәселесіне жетекшілік ететін декандар немесе декандардың орынбасарлары;</w:t>
      </w:r>
    </w:p>
    <w:p>
      <w:pPr>
        <w:spacing w:after="0"/>
        <w:ind w:left="0"/>
        <w:jc w:val="both"/>
      </w:pPr>
      <w:r>
        <w:rPr>
          <w:rFonts w:ascii="Times New Roman"/>
          <w:b w:val="false"/>
          <w:i w:val="false"/>
          <w:color w:val="000000"/>
          <w:sz w:val="28"/>
        </w:rPr>
        <w:t xml:space="preserve">
      5) жастар саясатының мәселелеріне жетекшілік ететін ұйымның құрылымдық бөлімшелерінің өкілдері. </w:t>
      </w:r>
    </w:p>
    <w:bookmarkStart w:name="z14" w:id="18"/>
    <w:p>
      <w:pPr>
        <w:spacing w:after="0"/>
        <w:ind w:left="0"/>
        <w:jc w:val="both"/>
      </w:pPr>
      <w:r>
        <w:rPr>
          <w:rFonts w:ascii="Times New Roman"/>
          <w:b w:val="false"/>
          <w:i w:val="false"/>
          <w:color w:val="000000"/>
          <w:sz w:val="28"/>
        </w:rPr>
        <w:t xml:space="preserve">
      6. Ұйым басшысының білім алушылардың жатақханаларда тұру мәселесіне жетекшілік ететін орынбасары конкурстық комиссияның төрағасы болып тағайындалады. </w:t>
      </w:r>
    </w:p>
    <w:bookmarkEnd w:id="18"/>
    <w:bookmarkStart w:name="z15" w:id="19"/>
    <w:p>
      <w:pPr>
        <w:spacing w:after="0"/>
        <w:ind w:left="0"/>
        <w:jc w:val="both"/>
      </w:pPr>
      <w:r>
        <w:rPr>
          <w:rFonts w:ascii="Times New Roman"/>
          <w:b w:val="false"/>
          <w:i w:val="false"/>
          <w:color w:val="000000"/>
          <w:sz w:val="28"/>
        </w:rPr>
        <w:t xml:space="preserve">
      7. Конкурстық комиссия жұмысының негізгі міндеттері: </w:t>
      </w:r>
    </w:p>
    <w:bookmarkEnd w:id="19"/>
    <w:p>
      <w:pPr>
        <w:spacing w:after="0"/>
        <w:ind w:left="0"/>
        <w:jc w:val="both"/>
      </w:pPr>
      <w:r>
        <w:rPr>
          <w:rFonts w:ascii="Times New Roman"/>
          <w:b w:val="false"/>
          <w:i w:val="false"/>
          <w:color w:val="000000"/>
          <w:sz w:val="28"/>
        </w:rPr>
        <w:t xml:space="preserve">
      1) конкурстық комиссия отырысының кестесін анықтау; </w:t>
      </w:r>
    </w:p>
    <w:p>
      <w:pPr>
        <w:spacing w:after="0"/>
        <w:ind w:left="0"/>
        <w:jc w:val="both"/>
      </w:pPr>
      <w:r>
        <w:rPr>
          <w:rFonts w:ascii="Times New Roman"/>
          <w:b w:val="false"/>
          <w:i w:val="false"/>
          <w:color w:val="000000"/>
          <w:sz w:val="28"/>
        </w:rPr>
        <w:t xml:space="preserve">
      2) өтініштерді жан-жақты және жария түрде қарау, сондай-ақ олардың қорытындылары бойынша білім алушылардың құқықтары мен мүдделеріне қысым жасамайтын шешімдер қабылдау; </w:t>
      </w:r>
    </w:p>
    <w:p>
      <w:pPr>
        <w:spacing w:after="0"/>
        <w:ind w:left="0"/>
        <w:jc w:val="both"/>
      </w:pPr>
      <w:r>
        <w:rPr>
          <w:rFonts w:ascii="Times New Roman"/>
          <w:b w:val="false"/>
          <w:i w:val="false"/>
          <w:color w:val="000000"/>
          <w:sz w:val="28"/>
        </w:rPr>
        <w:t>
      3) конкурстық комиссия отырысының қорытындылары бойынша шешімдер шығару болып табылады.</w:t>
      </w:r>
    </w:p>
    <w:bookmarkStart w:name="z16" w:id="20"/>
    <w:p>
      <w:pPr>
        <w:spacing w:after="0"/>
        <w:ind w:left="0"/>
        <w:jc w:val="left"/>
      </w:pPr>
      <w:r>
        <w:rPr>
          <w:rFonts w:ascii="Times New Roman"/>
          <w:b/>
          <w:i w:val="false"/>
          <w:color w:val="000000"/>
        </w:rPr>
        <w:t xml:space="preserve"> 3. Білім беру ұйымдарының жатақханаларындағы орындарды бөлу тәртібі</w:t>
      </w:r>
    </w:p>
    <w:bookmarkEnd w:id="20"/>
    <w:p>
      <w:pPr>
        <w:spacing w:after="0"/>
        <w:ind w:left="0"/>
        <w:jc w:val="both"/>
      </w:pPr>
      <w:r>
        <w:rPr>
          <w:rFonts w:ascii="Times New Roman"/>
          <w:b w:val="false"/>
          <w:i w:val="false"/>
          <w:color w:val="ff0000"/>
          <w:sz w:val="28"/>
        </w:rPr>
        <w:t xml:space="preserve">
      Ескерту. 3-тараудың тақырыбы жаңа редакцияда – ҚР Білім және ғылым министрінің 19.10.2018 </w:t>
      </w:r>
      <w:r>
        <w:rPr>
          <w:rFonts w:ascii="Times New Roman"/>
          <w:b w:val="false"/>
          <w:i w:val="false"/>
          <w:color w:val="ff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8. Конкурстық комиссия ЖОО немесе ТжКБ жатақханаларынан орын бөлуді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белгіленген нысан бойынша өтініш негізінде немесе порталға электрондық түрде берілген өтініш негізінде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ТжКБ стандартының және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ЖОО стандартының 8-тармағында көрсетілген қызметті алушының мәртебесін растайтын құжаттарды қоса бере отырып жүзеге асырады.</w:t>
      </w:r>
    </w:p>
    <w:p>
      <w:pPr>
        <w:spacing w:after="0"/>
        <w:ind w:left="0"/>
        <w:jc w:val="both"/>
      </w:pPr>
      <w:r>
        <w:rPr>
          <w:rFonts w:ascii="Times New Roman"/>
          <w:b w:val="false"/>
          <w:i w:val="false"/>
          <w:color w:val="000000"/>
          <w:sz w:val="28"/>
        </w:rPr>
        <w:t>
      Көрсетілетін қызметті алушы барлық қажетті құжаттарды тапсырған кезде:</w:t>
      </w:r>
    </w:p>
    <w:p>
      <w:pPr>
        <w:spacing w:after="0"/>
        <w:ind w:left="0"/>
        <w:jc w:val="both"/>
      </w:pPr>
      <w:r>
        <w:rPr>
          <w:rFonts w:ascii="Times New Roman"/>
          <w:b w:val="false"/>
          <w:i w:val="false"/>
          <w:color w:val="000000"/>
          <w:sz w:val="28"/>
        </w:rPr>
        <w:t xml:space="preserve">
      ЖОО-ның немесе ТжКБ-ның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құжаттар топтамасын қабылдау күнін көрсете отырып, құжаттарды алғаны туралы қолхаты қағаз жеткізгіштегі өтініштің қабылданғанын растау болып табылады. </w:t>
      </w:r>
    </w:p>
    <w:p>
      <w:pPr>
        <w:spacing w:after="0"/>
        <w:ind w:left="0"/>
        <w:jc w:val="both"/>
      </w:pPr>
      <w:r>
        <w:rPr>
          <w:rFonts w:ascii="Times New Roman"/>
          <w:b w:val="false"/>
          <w:i w:val="false"/>
          <w:color w:val="000000"/>
          <w:sz w:val="28"/>
        </w:rPr>
        <w:t>
      Портал арқылы – көрсетілетін қызметті алушының "жеке кабинетінде" құжаттар топтамасын қабылдау туралы мәртебе көрсетіледі.</w:t>
      </w:r>
    </w:p>
    <w:p>
      <w:pPr>
        <w:spacing w:after="0"/>
        <w:ind w:left="0"/>
        <w:jc w:val="both"/>
      </w:pPr>
      <w:r>
        <w:rPr>
          <w:rFonts w:ascii="Times New Roman"/>
          <w:b w:val="false"/>
          <w:i w:val="false"/>
          <w:color w:val="000000"/>
          <w:sz w:val="28"/>
        </w:rPr>
        <w:t xml:space="preserve">
      Көрсетілетін қызметті алушы құжаттар топтамасын толық ұсынбаған және (немесе) қолданылу мерзімі өткен құжаттарды ұсынған жағдайда ЖОО немесе ТжКБ өтінішті қабылдаудан бас тартады және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нысан бойынша құжаттарды қабылдаудан бас тарту туралы қолхат береді.</w:t>
      </w:r>
    </w:p>
    <w:p>
      <w:pPr>
        <w:spacing w:after="0"/>
        <w:ind w:left="0"/>
        <w:jc w:val="both"/>
      </w:pPr>
      <w:r>
        <w:rPr>
          <w:rFonts w:ascii="Times New Roman"/>
          <w:b w:val="false"/>
          <w:i w:val="false"/>
          <w:color w:val="000000"/>
          <w:sz w:val="28"/>
        </w:rPr>
        <w:t>
      ЖОО немесе ТжКБ кеңсесі өтініш берген күні құжаттарды қабылдауды және тіркеуді жүзеге асырады және 1 (бір) жұмыс күні ішінде өтінішті комиссияның қарауына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8-тармақ жаңа редакцияда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3" w:id="21"/>
    <w:p>
      <w:pPr>
        <w:spacing w:after="0"/>
        <w:ind w:left="0"/>
        <w:jc w:val="both"/>
      </w:pPr>
      <w:r>
        <w:rPr>
          <w:rFonts w:ascii="Times New Roman"/>
          <w:b w:val="false"/>
          <w:i w:val="false"/>
          <w:color w:val="000000"/>
          <w:sz w:val="28"/>
        </w:rPr>
        <w:t xml:space="preserve">
      8-1. Жеке басын куәландыратын құжаттар туралы мәліметтерді, отбасы болған жағдайда отбасы құрамы туралы анықтаманы, ата-анасының (ата-аналарының) қайтыс болуы туралы куәлікті (жетім балалар үшін), отбасында 4 және одан көп баланың болуы туралы анықтаманы (көп балалы отбасылардан шыққан балалар үшін), Қазақстан Республикасы Денсаулық сақтау және әлеуметтік даму министрінің 2015 жылғы 30 қаңтардағы № 44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тіркеу тізілімінде № 10589 болып тіркелген) бекітілген нысан бойынша мүгедектікті растау туралы анықтаманы, мемлекеттік атаулы әлеуметтік көмек алу үшін құқығын растау туралы анықтаманы көрсетілетін қызметті беруші тиісті мемлекеттік ақпараттық жүйелерден "электрондық үкімет" шлюзі арқылы алады.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8-1-тармақпен толықтырылды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8" w:id="22"/>
    <w:p>
      <w:pPr>
        <w:spacing w:after="0"/>
        <w:ind w:left="0"/>
        <w:jc w:val="both"/>
      </w:pPr>
      <w:r>
        <w:rPr>
          <w:rFonts w:ascii="Times New Roman"/>
          <w:b w:val="false"/>
          <w:i w:val="false"/>
          <w:color w:val="000000"/>
          <w:sz w:val="28"/>
        </w:rPr>
        <w:t xml:space="preserve">
      9. Жатақханалардағы орындар "Жылжымайтын мүлікке құқықтарды тіркеу және міндетті тіркеуге жатпайтын жылжымалы мүлік кепілін тіркеу мәселелері бойынша мемлекеттік көрсетілетін қызметтердің стандарттарын бекіту туралы" Қазақстан Республикасы Әділет министрінің 2015 жылғы 28 сәуірдегі № 246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11408 болып тіркелген "Жылжымайтын мүліктің болмауы (болуы) туралы анықтама беру" мемлекеттік көрсетілетін қызмет стандартына сәйкес жылжымайтын мүлкінің болмауы (болуы) туралы (ұйым орналасқан қалада (елді мекенде) жеке меншігінде тұрғын үй бірлігі (пәтер, үй) жоқ) анықтама ұсынған жағдайда тұрғын жайға мұқтаж білім алушылар арасында бөлінеді.</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9-тармақ жаңа редакцияда – ҚР Білім және ғылым министрінің 19.10.2018 </w:t>
      </w:r>
      <w:r>
        <w:rPr>
          <w:rFonts w:ascii="Times New Roman"/>
          <w:b w:val="false"/>
          <w:i w:val="false"/>
          <w:color w:val="00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r>
        <w:br/>
      </w:r>
      <w:r>
        <w:rPr>
          <w:rFonts w:ascii="Times New Roman"/>
          <w:b w:val="false"/>
          <w:i w:val="false"/>
          <w:color w:val="000000"/>
          <w:sz w:val="28"/>
        </w:rPr>
        <w:t>
</w:t>
      </w:r>
    </w:p>
    <w:bookmarkStart w:name="z19" w:id="23"/>
    <w:p>
      <w:pPr>
        <w:spacing w:after="0"/>
        <w:ind w:left="0"/>
        <w:jc w:val="both"/>
      </w:pPr>
      <w:r>
        <w:rPr>
          <w:rFonts w:ascii="Times New Roman"/>
          <w:b w:val="false"/>
          <w:i w:val="false"/>
          <w:color w:val="000000"/>
          <w:sz w:val="28"/>
        </w:rPr>
        <w:t>
      10. Конкурстық комиссия жатақханалардағы орындарды бөлуді негіздемелер мен кезектілікті ескере отырып, мынадай тәртіппен жүзеге асырады:</w:t>
      </w:r>
    </w:p>
    <w:bookmarkEnd w:id="23"/>
    <w:p>
      <w:pPr>
        <w:spacing w:after="0"/>
        <w:ind w:left="0"/>
        <w:jc w:val="both"/>
      </w:pPr>
      <w:r>
        <w:rPr>
          <w:rFonts w:ascii="Times New Roman"/>
          <w:b w:val="false"/>
          <w:i w:val="false"/>
          <w:color w:val="000000"/>
          <w:sz w:val="28"/>
        </w:rPr>
        <w:t>
      1) даму мүмкіндіктері шектеулі адамдар, мүгедектер және бала кезінен мүгедектер, мүгедек балалар, жетім балалар және ата-аналарының қамқорлығынсыз қалған балалар, ата-анасының біреуі немесе екеуі де мүгедек болып табылатын адамдар;</w:t>
      </w:r>
    </w:p>
    <w:p>
      <w:pPr>
        <w:spacing w:after="0"/>
        <w:ind w:left="0"/>
        <w:jc w:val="both"/>
      </w:pPr>
      <w:r>
        <w:rPr>
          <w:rFonts w:ascii="Times New Roman"/>
          <w:b w:val="false"/>
          <w:i w:val="false"/>
          <w:color w:val="000000"/>
          <w:sz w:val="28"/>
        </w:rPr>
        <w:t>
      2) кәмелеттік жасқа жеткенге дейін ата-аналарынан қамқорлығынсыз қалған жастар арасынан адамдар, жеңілдіктер мен кепілдіктер бойынша Ұлы Отан соғысының қатысушыларына және мүгедектерге теңестірілген адамдар, ауылдың әлеуметтік-экономикалық дамуын айқындайтын білім беру бағдарламалары бойынша оқуға түскен ауыл жастары арасынан шыққан адамдар, сондай-ақ Қазақстан Республикасының азаматтары болып табылмайтын оралмандар;</w:t>
      </w:r>
    </w:p>
    <w:p>
      <w:pPr>
        <w:spacing w:after="0"/>
        <w:ind w:left="0"/>
        <w:jc w:val="both"/>
      </w:pPr>
      <w:r>
        <w:rPr>
          <w:rFonts w:ascii="Times New Roman"/>
          <w:b w:val="false"/>
          <w:i w:val="false"/>
          <w:color w:val="000000"/>
          <w:sz w:val="28"/>
        </w:rPr>
        <w:t>
      3) "Мәңгілік ел жастары – индустрияға!" ("Серпін – 2050") жобасы шеңберіндегі білім алушылар;</w:t>
      </w:r>
    </w:p>
    <w:p>
      <w:pPr>
        <w:spacing w:after="0"/>
        <w:ind w:left="0"/>
        <w:jc w:val="both"/>
      </w:pPr>
      <w:r>
        <w:rPr>
          <w:rFonts w:ascii="Times New Roman"/>
          <w:b w:val="false"/>
          <w:i w:val="false"/>
          <w:color w:val="000000"/>
          <w:sz w:val="28"/>
        </w:rPr>
        <w:t>
      4) "Алтын белгі" игерелері болып табылатын бірінші курсқа қабылданған білім алушылар, Президенттік, халықаралық және республикалық олимпиада және/немесе конкурс жеңімпазының немесе жүлдегерінің сертификатын иеленген білім алушылар, сондай-ақ оқу орнын үздік бітірген, білім туралы растайтын құжаты бар (куәліктер, аттестат, диплом) талапкерлер;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5) 01.01.2023 бастап қолданысқа енгізіледі - ҚР Білім және ғылым министрінің 19.10.2018 </w:t>
      </w:r>
      <w:r>
        <w:rPr>
          <w:rFonts w:ascii="Times New Roman"/>
          <w:b w:val="false"/>
          <w:i w:val="false"/>
          <w:color w:val="ff0000"/>
          <w:sz w:val="28"/>
        </w:rPr>
        <w:t>№ 581</w:t>
      </w:r>
      <w:r>
        <w:rPr>
          <w:rFonts w:ascii="Times New Roman"/>
          <w:b w:val="false"/>
          <w:i w:val="false"/>
          <w:color w:val="ff0000"/>
          <w:sz w:val="28"/>
        </w:rPr>
        <w:t xml:space="preserve"> бұйрығымен.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 оқу, ғылыми және қоғамдық жұмыста жоғары нәтижелері бар жоғарғы курс студенттері қатарындағы білім алушылар;</w:t>
      </w:r>
    </w:p>
    <w:p>
      <w:pPr>
        <w:spacing w:after="0"/>
        <w:ind w:left="0"/>
        <w:jc w:val="both"/>
      </w:pPr>
      <w:r>
        <w:rPr>
          <w:rFonts w:ascii="Times New Roman"/>
          <w:b w:val="false"/>
          <w:i w:val="false"/>
          <w:color w:val="000000"/>
          <w:sz w:val="28"/>
        </w:rPr>
        <w:t>
      7) ұйымның өзге де білім алушылары.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10-тармақ жаңа редакцияда – ҚР Білім және ғылым министрінің 19.10.2018 </w:t>
      </w:r>
      <w:r>
        <w:rPr>
          <w:rFonts w:ascii="Times New Roman"/>
          <w:b w:val="false"/>
          <w:i w:val="false"/>
          <w:color w:val="00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r>
        <w:br/>
      </w:r>
      <w:r>
        <w:rPr>
          <w:rFonts w:ascii="Times New Roman"/>
          <w:b w:val="false"/>
          <w:i w:val="false"/>
          <w:color w:val="000000"/>
          <w:sz w:val="28"/>
        </w:rPr>
        <w:t>
</w:t>
      </w:r>
    </w:p>
    <w:bookmarkStart w:name="z20" w:id="24"/>
    <w:p>
      <w:pPr>
        <w:spacing w:after="0"/>
        <w:ind w:left="0"/>
        <w:jc w:val="both"/>
      </w:pPr>
      <w:r>
        <w:rPr>
          <w:rFonts w:ascii="Times New Roman"/>
          <w:b w:val="false"/>
          <w:i w:val="false"/>
          <w:color w:val="000000"/>
          <w:sz w:val="28"/>
        </w:rPr>
        <w:t xml:space="preserve">
      11. Білім алушылар қатарындағы шетелдік азаматтар халықаралық және үкіметаралық шарттарға сәйкес жатақханалардағы орындармен қамтамасыз етіледі. </w:t>
      </w:r>
    </w:p>
    <w:bookmarkEnd w:id="2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12. Конкурстық комиссия өтініштерді қарау қорытындылары бойынша 2 (екі) жұмыс күні ішінде жатақханадан орын беру туралы шешім қабылдайды.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2" w:id="25"/>
    <w:p>
      <w:pPr>
        <w:spacing w:after="0"/>
        <w:ind w:left="0"/>
        <w:jc w:val="both"/>
      </w:pPr>
      <w:r>
        <w:rPr>
          <w:rFonts w:ascii="Times New Roman"/>
          <w:b w:val="false"/>
          <w:i w:val="false"/>
          <w:color w:val="000000"/>
          <w:sz w:val="28"/>
        </w:rPr>
        <w:t>
      13. Конкурстық комиссия білім алушының күтпеген отбасылық, материалдық және басқа жағдаяттар себептерінен тұрғын жайға мұқтаждығы туындағанда жатақханадан орын беру туралы, сондай-ақ жатақханада тұру ережелерін немесе ұйымның жарғысын сақтамағаны үшін негізделген ұсыныс бойынша жатақханадан шығару туралы шешім қабылдайды.</w:t>
      </w:r>
    </w:p>
    <w:bookmarkEnd w:id="25"/>
    <w:bookmarkStart w:name="z23" w:id="26"/>
    <w:p>
      <w:pPr>
        <w:spacing w:after="0"/>
        <w:ind w:left="0"/>
        <w:jc w:val="both"/>
      </w:pPr>
      <w:r>
        <w:rPr>
          <w:rFonts w:ascii="Times New Roman"/>
          <w:b w:val="false"/>
          <w:i w:val="false"/>
          <w:color w:val="000000"/>
          <w:sz w:val="28"/>
        </w:rPr>
        <w:t>
      14. Конкурстық комиссия жатақханаларда орын бөлуді кезең-кезеңмен:</w:t>
      </w:r>
    </w:p>
    <w:bookmarkEnd w:id="26"/>
    <w:p>
      <w:pPr>
        <w:spacing w:after="0"/>
        <w:ind w:left="0"/>
        <w:jc w:val="both"/>
      </w:pPr>
      <w:r>
        <w:rPr>
          <w:rFonts w:ascii="Times New Roman"/>
          <w:b w:val="false"/>
          <w:i w:val="false"/>
          <w:color w:val="000000"/>
          <w:sz w:val="28"/>
        </w:rPr>
        <w:t xml:space="preserve">
      1) бірінші курстан басқа, барлық курстарда келесі оқу жылында білім алушыларға оқу жылының соңында (маусым); </w:t>
      </w:r>
    </w:p>
    <w:p>
      <w:pPr>
        <w:spacing w:after="0"/>
        <w:ind w:left="0"/>
        <w:jc w:val="both"/>
      </w:pPr>
      <w:r>
        <w:rPr>
          <w:rFonts w:ascii="Times New Roman"/>
          <w:b w:val="false"/>
          <w:i w:val="false"/>
          <w:color w:val="000000"/>
          <w:sz w:val="28"/>
        </w:rPr>
        <w:t xml:space="preserve">
      2) бірінші курсқа оқуға қабылданған немесе басқа оқу орындарынан ауысып келген білім алушыларға оқу жылының басында (тамыз);      </w:t>
      </w:r>
    </w:p>
    <w:p>
      <w:pPr>
        <w:spacing w:after="0"/>
        <w:ind w:left="0"/>
        <w:jc w:val="both"/>
      </w:pPr>
      <w:r>
        <w:rPr>
          <w:rFonts w:ascii="Times New Roman"/>
          <w:b w:val="false"/>
          <w:i w:val="false"/>
          <w:color w:val="000000"/>
          <w:sz w:val="28"/>
        </w:rPr>
        <w:t xml:space="preserve">
      3) жатақханаларда тұратын білім алушылар контингентінің өзгеруіне сәйкес, сондай-ақ ауысып келген немесе қайта қабылданған білім алушыларды негізді орналастыру үшін оқу жылының ішінде, қажеттілігіне қарай жүргізеді. </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15. Жатақханада тұру үшін қалыптастырылған тізім негізінде білім алушыға Комиссия төрағасының қолы қойылған ТжКБ немесе ЖОО жатақханаларынан орын беру туралы жолдама не дәлелді бас тарту беріледі.</w:t>
      </w:r>
    </w:p>
    <w:p>
      <w:pPr>
        <w:spacing w:after="0"/>
        <w:ind w:left="0"/>
        <w:jc w:val="both"/>
      </w:pPr>
      <w:r>
        <w:rPr>
          <w:rFonts w:ascii="Times New Roman"/>
          <w:b w:val="false"/>
          <w:i w:val="false"/>
          <w:color w:val="000000"/>
          <w:sz w:val="28"/>
        </w:rPr>
        <w:t>
      Портал арқылы жүгінген кезде көрсетілетін қызметті алушының "жеке кабинетіне" мемлекеттік қызмет көрсету нәтижесі ТжКБ-ның немесе ЖОО-ның уәкілетті тұлғасының ЭЦҚ қойылған электрондық құжат нысанында жіберіледі.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4" w:id="27"/>
    <w:p>
      <w:pPr>
        <w:spacing w:after="0"/>
        <w:ind w:left="0"/>
        <w:jc w:val="both"/>
      </w:pPr>
      <w:r>
        <w:rPr>
          <w:rFonts w:ascii="Times New Roman"/>
          <w:b w:val="false"/>
          <w:i w:val="false"/>
          <w:color w:val="000000"/>
          <w:sz w:val="28"/>
        </w:rPr>
        <w:t>
      16. Көрсетілетін қызметті беруші "Мемлекеттік көрсетілетін қызметтер туралы" 2013 жылғы 15 сәуірдегі Қазақстан Республикасы Заңының 5-бабы 2-тармағының 11) тармақшасына сәйкес ақпараттандыру саласындағы уәкілетті орган белгілеген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16-тармақпен толықтырылды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5" w:id="28"/>
    <w:p>
      <w:pPr>
        <w:spacing w:after="0"/>
        <w:ind w:left="0"/>
        <w:jc w:val="both"/>
      </w:pPr>
      <w:r>
        <w:rPr>
          <w:rFonts w:ascii="Times New Roman"/>
          <w:b w:val="false"/>
          <w:i w:val="false"/>
          <w:color w:val="000000"/>
          <w:sz w:val="28"/>
        </w:rPr>
        <w:t>
      17.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28"/>
    <w:p>
      <w:pPr>
        <w:spacing w:after="0"/>
        <w:ind w:left="0"/>
        <w:jc w:val="both"/>
      </w:pPr>
      <w:r>
        <w:rPr>
          <w:rFonts w:ascii="Times New Roman"/>
          <w:b w:val="false"/>
          <w:i w:val="false"/>
          <w:color w:val="000000"/>
          <w:sz w:val="28"/>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25-бабының </w:t>
      </w:r>
      <w:r>
        <w:rPr>
          <w:rFonts w:ascii="Times New Roman"/>
          <w:b w:val="false"/>
          <w:i w:val="false"/>
          <w:color w:val="000000"/>
          <w:sz w:val="28"/>
        </w:rPr>
        <w:t>2 тармағына</w:t>
      </w:r>
      <w:r>
        <w:rPr>
          <w:rFonts w:ascii="Times New Roman"/>
          <w:b w:val="false"/>
          <w:i w:val="false"/>
          <w:color w:val="000000"/>
          <w:sz w:val="28"/>
        </w:rPr>
        <w:t xml:space="preserve"> сәйкес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 жатады.</w:t>
      </w:r>
    </w:p>
    <w:p>
      <w:pPr>
        <w:spacing w:after="0"/>
        <w:ind w:left="0"/>
        <w:jc w:val="both"/>
      </w:pPr>
      <w:r>
        <w:rPr>
          <w:rFonts w:ascii="Times New Roman"/>
          <w:b w:val="false"/>
          <w:i w:val="false"/>
          <w:color w:val="000000"/>
          <w:sz w:val="28"/>
        </w:rPr>
        <w:t>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17-тармақпен толықтырылды – ҚР Білім және ғылым министрінің 22.05.2020 </w:t>
      </w:r>
      <w:r>
        <w:rPr>
          <w:rFonts w:ascii="Times New Roman"/>
          <w:b w:val="false"/>
          <w:i w:val="false"/>
          <w:color w:val="00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ұйымдарының</w:t>
            </w:r>
            <w:r>
              <w:br/>
            </w:r>
            <w:r>
              <w:rPr>
                <w:rFonts w:ascii="Times New Roman"/>
                <w:b w:val="false"/>
                <w:i w:val="false"/>
                <w:color w:val="000000"/>
                <w:sz w:val="20"/>
              </w:rPr>
              <w:t>жатақханаларындағы орындарды</w:t>
            </w:r>
            <w:r>
              <w:br/>
            </w:r>
            <w:r>
              <w:rPr>
                <w:rFonts w:ascii="Times New Roman"/>
                <w:b w:val="false"/>
                <w:i w:val="false"/>
                <w:color w:val="000000"/>
                <w:sz w:val="20"/>
              </w:rPr>
              <w:t>бөлу қағидаларына 1-қосымша</w:t>
            </w:r>
          </w:p>
        </w:tc>
      </w:tr>
    </w:tbl>
    <w:p>
      <w:pPr>
        <w:spacing w:after="0"/>
        <w:ind w:left="0"/>
        <w:jc w:val="both"/>
      </w:pPr>
      <w:r>
        <w:rPr>
          <w:rFonts w:ascii="Times New Roman"/>
          <w:b w:val="false"/>
          <w:i w:val="false"/>
          <w:color w:val="ff0000"/>
          <w:sz w:val="28"/>
        </w:rPr>
        <w:t xml:space="preserve">
      Ескерту. Қосымшаның оң жақ жоғарғы бұрышы жаңа редакцияда – ҚР Білім және ғылым министрінің 22.05.2020 </w:t>
      </w:r>
      <w:r>
        <w:rPr>
          <w:rFonts w:ascii="Times New Roman"/>
          <w:b w:val="false"/>
          <w:i w:val="false"/>
          <w:color w:val="ff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ұйымының атауы,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оның басшысының тегі, аты,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әкесінің аты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(болған кезде)</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алушының тегі, аты,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әкесінің аты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(болған кезде) толығымен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алушының курсы, тобы,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мамандығы, факультеті</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ff0000"/>
          <w:sz w:val="28"/>
        </w:rPr>
        <w:t xml:space="preserve">
      Ескерту. Қосымша жаңа редакцияда – ҚР Білім және ғылым министрінің 19.10.2018 </w:t>
      </w:r>
      <w:r>
        <w:rPr>
          <w:rFonts w:ascii="Times New Roman"/>
          <w:b w:val="false"/>
          <w:i w:val="false"/>
          <w:color w:val="ff0000"/>
          <w:sz w:val="28"/>
        </w:rPr>
        <w:t>№ 581</w:t>
      </w:r>
      <w:r>
        <w:rPr>
          <w:rFonts w:ascii="Times New Roman"/>
          <w:b w:val="false"/>
          <w:i w:val="false"/>
          <w:color w:val="ff0000"/>
          <w:sz w:val="28"/>
        </w:rPr>
        <w:t xml:space="preserve"> (алғаш ресми жарияланғаннан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Сізден ___________________________________________________________________________</w:t>
      </w:r>
    </w:p>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жатақханасынан бір орын бөлуіңізді сұраймын.</w:t>
      </w:r>
    </w:p>
    <w:p>
      <w:pPr>
        <w:spacing w:after="0"/>
        <w:ind w:left="0"/>
        <w:jc w:val="both"/>
      </w:pPr>
      <w:r>
        <w:rPr>
          <w:rFonts w:ascii="Times New Roman"/>
          <w:b w:val="false"/>
          <w:i w:val="false"/>
          <w:color w:val="000000"/>
          <w:sz w:val="28"/>
        </w:rPr>
        <w:t>
      Келген жерім 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w:t>
      </w:r>
    </w:p>
    <w:p>
      <w:pPr>
        <w:spacing w:after="0"/>
        <w:ind w:left="0"/>
        <w:jc w:val="both"/>
      </w:pPr>
      <w:r>
        <w:rPr>
          <w:rFonts w:ascii="Times New Roman"/>
          <w:b w:val="false"/>
          <w:i w:val="false"/>
          <w:color w:val="000000"/>
          <w:sz w:val="28"/>
        </w:rPr>
        <w:t>
      Қоса берілетін құжаттар тізбесі ________________________________________.</w:t>
      </w:r>
    </w:p>
    <w:p>
      <w:pPr>
        <w:spacing w:after="0"/>
        <w:ind w:left="0"/>
        <w:jc w:val="both"/>
      </w:pPr>
      <w:r>
        <w:rPr>
          <w:rFonts w:ascii="Times New Roman"/>
          <w:b w:val="false"/>
          <w:i w:val="false"/>
          <w:color w:val="000000"/>
          <w:sz w:val="28"/>
        </w:rPr>
        <w:t>
      20___ ж. "___" ________________                        ________________________</w:t>
      </w:r>
    </w:p>
    <w:p>
      <w:pPr>
        <w:spacing w:after="0"/>
        <w:ind w:left="0"/>
        <w:jc w:val="both"/>
      </w:pPr>
      <w:r>
        <w:rPr>
          <w:rFonts w:ascii="Times New Roman"/>
          <w:b w:val="false"/>
          <w:i w:val="false"/>
          <w:color w:val="000000"/>
          <w:sz w:val="28"/>
        </w:rPr>
        <w:t>
        білім алушының қолы</w:t>
      </w:r>
    </w:p>
    <w:p>
      <w:pPr>
        <w:spacing w:after="0"/>
        <w:ind w:left="0"/>
        <w:jc w:val="left"/>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ұйымдарының</w:t>
            </w:r>
            <w:r>
              <w:br/>
            </w:r>
            <w:r>
              <w:rPr>
                <w:rFonts w:ascii="Times New Roman"/>
                <w:b w:val="false"/>
                <w:i w:val="false"/>
                <w:color w:val="000000"/>
                <w:sz w:val="20"/>
              </w:rPr>
              <w:t>жатақханаларындағы</w:t>
            </w:r>
            <w:r>
              <w:br/>
            </w:r>
            <w:r>
              <w:rPr>
                <w:rFonts w:ascii="Times New Roman"/>
                <w:b w:val="false"/>
                <w:i w:val="false"/>
                <w:color w:val="000000"/>
                <w:sz w:val="20"/>
              </w:rPr>
              <w:t>орындарды бөлу қағидаларына</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ff0000"/>
          <w:sz w:val="28"/>
        </w:rPr>
        <w:t xml:space="preserve">
      Ескерту. 2-қосымшамен толықтырылды – ҚР Білім және ғылым министрінің 22.05.2020 </w:t>
      </w:r>
      <w:r>
        <w:rPr>
          <w:rFonts w:ascii="Times New Roman"/>
          <w:b w:val="false"/>
          <w:i w:val="false"/>
          <w:color w:val="ff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6"/>
        <w:gridCol w:w="1388"/>
        <w:gridCol w:w="1053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беру ұйымдарындағы білім алушыларға жатақхана беру" мемлекеттік көрсетілетін қызмет стандарты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берушінің атауы</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білім беру ұйымдары </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беру тәсілдері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қызметті көрсету нәтижесін беру:</w:t>
            </w:r>
            <w:r>
              <w:br/>
            </w:r>
            <w:r>
              <w:rPr>
                <w:rFonts w:ascii="Times New Roman"/>
                <w:b w:val="false"/>
                <w:i w:val="false"/>
                <w:color w:val="000000"/>
                <w:sz w:val="20"/>
              </w:rPr>
              <w:t>
1) Техникалық және кәсіптік білім беру ұйымдары;</w:t>
            </w:r>
            <w:r>
              <w:br/>
            </w:r>
            <w:r>
              <w:rPr>
                <w:rFonts w:ascii="Times New Roman"/>
                <w:b w:val="false"/>
                <w:i w:val="false"/>
                <w:color w:val="000000"/>
                <w:sz w:val="20"/>
              </w:rPr>
              <w:t>
2) www.egov.kz "электрондық үкімет" веб-порталы (бұдан әрі – портал) арқылы жүзеге асырылады.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мерзімдері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Қызмет көрсету мерзімі – 3 жұмыс күні. </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 қағаз түрінде.</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Қағидаларға 6-қосымшаға сәйкес нысан бойынша техникалық және кәсіптік білім беру ұйымдарында білім алушыларға жатақхана беру туралы жолдама не дәлелді бас тарту.</w:t>
            </w:r>
            <w:r>
              <w:br/>
            </w:r>
            <w:r>
              <w:rPr>
                <w:rFonts w:ascii="Times New Roman"/>
                <w:b w:val="false"/>
                <w:i w:val="false"/>
                <w:color w:val="000000"/>
                <w:sz w:val="20"/>
              </w:rPr>
              <w:t>
Мемлекеттік қызметті көрсету нәтижесін ұсыну нысаны: электронды/қағаз түрінде.</w:t>
            </w:r>
            <w:r>
              <w:br/>
            </w:r>
            <w:r>
              <w:rPr>
                <w:rFonts w:ascii="Times New Roman"/>
                <w:b w:val="false"/>
                <w:i w:val="false"/>
                <w:color w:val="000000"/>
                <w:sz w:val="20"/>
              </w:rPr>
              <w:t>
Көрсетілетін қызметті алушы көрсетілген мерзімде мемлекеттік көрсетілетін қызметтің нәтижесін алуға өтініш білдірмеген жағдайда, көрсетілетін қызметті беруші оларды көрсетілетін қызметті алушы алғанға дейін қабылдау орны бойынша сақтауды қамтамасыз етеді.</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кезінде көрсетілетін қызметті алушыдан алынатын төлем мөлшері және Қазақстан Республикасының Заңында көзделген жағдайларда оны алу тәсілдері </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істеу кестесі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Техникалық және кәсіптік білім беру ұйымдары – Қазақстан Республикасының 2015 жылғы 23 қарашадағы Еңбек кодексіне (бұдан әрі – Кодекс) сәйкес демалыс және мереке күндерін қоспағанда, белгіленген жұмыс кестесіне сәйкес дүйсенбі-жұма аралығында сағат 13.00-ден 14.30-ға дейінгі түскі үзіліспен сағат 9.00-ден 18.30-ға дейін.</w:t>
            </w:r>
            <w:r>
              <w:br/>
            </w:r>
            <w:r>
              <w:rPr>
                <w:rFonts w:ascii="Times New Roman"/>
                <w:b w:val="false"/>
                <w:i w:val="false"/>
                <w:color w:val="000000"/>
                <w:sz w:val="20"/>
              </w:rPr>
              <w:t>
 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Кодекске сәйкес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r>
              <w:br/>
            </w:r>
            <w:r>
              <w:rPr>
                <w:rFonts w:ascii="Times New Roman"/>
                <w:b w:val="false"/>
                <w:i w:val="false"/>
                <w:color w:val="000000"/>
                <w:sz w:val="20"/>
              </w:rPr>
              <w:t xml:space="preserve">
Мемлекеттік қызмет көрсету орындарының мекенжайлары: </w:t>
            </w:r>
            <w:r>
              <w:br/>
            </w:r>
            <w:r>
              <w:rPr>
                <w:rFonts w:ascii="Times New Roman"/>
                <w:b w:val="false"/>
                <w:i w:val="false"/>
                <w:color w:val="000000"/>
                <w:sz w:val="20"/>
              </w:rPr>
              <w:t>
1) көрсетілетін қызметті берушінің интернет-ресурсында;</w:t>
            </w:r>
            <w:r>
              <w:br/>
            </w:r>
            <w:r>
              <w:rPr>
                <w:rFonts w:ascii="Times New Roman"/>
                <w:b w:val="false"/>
                <w:i w:val="false"/>
                <w:color w:val="000000"/>
                <w:sz w:val="20"/>
              </w:rPr>
              <w:t>
2) www.egov.kz порталында орналастырылған</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көрсетуге қажетті құжаттар тізбесі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xml:space="preserve">
1) ұйым басшысының атына осы Қағидаларға </w:t>
            </w:r>
            <w:r>
              <w:rPr>
                <w:rFonts w:ascii="Times New Roman"/>
                <w:b w:val="false"/>
                <w:i w:val="false"/>
                <w:color w:val="000000"/>
                <w:sz w:val="20"/>
              </w:rPr>
              <w:t>1-қосымшаға</w:t>
            </w:r>
            <w:r>
              <w:rPr>
                <w:rFonts w:ascii="Times New Roman"/>
                <w:b w:val="false"/>
                <w:i w:val="false"/>
                <w:color w:val="000000"/>
                <w:sz w:val="20"/>
              </w:rPr>
              <w:t xml:space="preserve"> сәйкес нысан бойынша жатақханадан орын беру туралы өтініш;</w:t>
            </w:r>
            <w:r>
              <w:br/>
            </w:r>
            <w:r>
              <w:rPr>
                <w:rFonts w:ascii="Times New Roman"/>
                <w:b w:val="false"/>
                <w:i w:val="false"/>
                <w:color w:val="000000"/>
                <w:sz w:val="20"/>
              </w:rPr>
              <w:t>
2) оралман мәртебесі туралы құжат;</w:t>
            </w:r>
            <w:r>
              <w:br/>
            </w:r>
            <w:r>
              <w:rPr>
                <w:rFonts w:ascii="Times New Roman"/>
                <w:b w:val="false"/>
                <w:i w:val="false"/>
                <w:color w:val="000000"/>
                <w:sz w:val="20"/>
              </w:rPr>
              <w:t xml:space="preserve">
3) жеке басын куәландыратын құжат (сәйкестендіру үшін). </w:t>
            </w:r>
            <w:r>
              <w:br/>
            </w:r>
            <w:r>
              <w:rPr>
                <w:rFonts w:ascii="Times New Roman"/>
                <w:b w:val="false"/>
                <w:i w:val="false"/>
                <w:color w:val="000000"/>
                <w:sz w:val="20"/>
              </w:rPr>
              <w:t>
Порталда:</w:t>
            </w:r>
            <w:r>
              <w:br/>
            </w:r>
            <w:r>
              <w:rPr>
                <w:rFonts w:ascii="Times New Roman"/>
                <w:b w:val="false"/>
                <w:i w:val="false"/>
                <w:color w:val="000000"/>
                <w:sz w:val="20"/>
              </w:rPr>
              <w:t>
1) көрсетілетін қызметті алушының ЭЦҚ-мен куәландырылған электрондық құжат нысанындағы жатақханадан орын беру туралы өтініш;</w:t>
            </w:r>
            <w:r>
              <w:br/>
            </w:r>
            <w:r>
              <w:rPr>
                <w:rFonts w:ascii="Times New Roman"/>
                <w:b w:val="false"/>
                <w:i w:val="false"/>
                <w:color w:val="000000"/>
                <w:sz w:val="20"/>
              </w:rPr>
              <w:t>
2) оралман мәртебесі туралы құжаттың электрондық көшірмесі.</w:t>
            </w:r>
            <w:r>
              <w:br/>
            </w:r>
            <w:r>
              <w:rPr>
                <w:rFonts w:ascii="Times New Roman"/>
                <w:b w:val="false"/>
                <w:i w:val="false"/>
                <w:color w:val="000000"/>
                <w:sz w:val="20"/>
              </w:rPr>
              <w:t xml:space="preserve">
Жеке басын куәландыратын құжаттар туралы мәліметтер, отбасы болған жағдайда отбасы құрамы туралы анықтама, ата-анасының (ата-анасының) қайтыс болуы туралы куәлік (балалар үшін – туралы анықтама (көп балалы отбасылардан шыққан балалар үшін), Қазақстан Республикасы Денсаулық сақтау және әлеуметтік даму министрінің 2015 жылғы 30 қаңтардағы № 44 "Медициналық-әлеуметтік сараптама жүргізу қағидаларын бекіту туралы" </w:t>
            </w:r>
            <w:r>
              <w:rPr>
                <w:rFonts w:ascii="Times New Roman"/>
                <w:b w:val="false"/>
                <w:i w:val="false"/>
                <w:color w:val="000000"/>
                <w:sz w:val="20"/>
              </w:rPr>
              <w:t>бұйрығымен</w:t>
            </w:r>
            <w:r>
              <w:rPr>
                <w:rFonts w:ascii="Times New Roman"/>
                <w:b w:val="false"/>
                <w:i w:val="false"/>
                <w:color w:val="000000"/>
                <w:sz w:val="20"/>
              </w:rPr>
              <w:t xml:space="preserve"> бекітілген (Қазақстан Республикасының Әділет министрлігінде 2015 жылы 31 наурызда № 10589 тіркелген) нысан бойынша мүгедектікті растау туралы анықтама, мемлекеттік атаулы әлеуметтік көмек алу үшін құқығын растау туралы анықтаманы көрсетілетін қызметті берушіге тиісті мемлекеттік ақпараттық жүйелерден "электрондық үкімет" шлюзі арқылы ұсынылады.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Заңнамасымен белгіленген мемлекеттік қызмет көрсетуден бас тарту үшін негіздер </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көрсетілетін қызметті алушы ұсынған құжаттардың және (немесе) оларда қамтылған деректердің (мәліметтердің) дәйексіздігі анықталған;</w:t>
            </w:r>
            <w:r>
              <w:br/>
            </w:r>
            <w:r>
              <w:rPr>
                <w:rFonts w:ascii="Times New Roman"/>
                <w:b w:val="false"/>
                <w:i w:val="false"/>
                <w:color w:val="000000"/>
                <w:sz w:val="20"/>
              </w:rPr>
              <w:t xml:space="preserve">
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2016 жылғы 22 қаңтардағы № 66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 мемлекеттік тіркеу тізілімінде № 13487 тіркелген) мемлекеттік білім беру ұйымдарының жатақханаларында орын бөлу қағидаларында белгіленген талаптарға сәйкес келмеуі.</w:t>
            </w:r>
            <w:r>
              <w:br/>
            </w:r>
            <w:r>
              <w:rPr>
                <w:rFonts w:ascii="Times New Roman"/>
                <w:b w:val="false"/>
                <w:i w:val="false"/>
                <w:color w:val="000000"/>
                <w:sz w:val="20"/>
              </w:rPr>
              <w:t>
Мемлекеттік қызметті көрсетуден бас тарту кезінде көрсетілетін қызметті беруші көрсетілетін қызметті алушыға бас тарту себептерін көрсете отырып жауап жолдайды.</w:t>
            </w:r>
            <w:r>
              <w:br/>
            </w:r>
            <w:r>
              <w:rPr>
                <w:rFonts w:ascii="Times New Roman"/>
                <w:b w:val="false"/>
                <w:i w:val="false"/>
                <w:color w:val="000000"/>
                <w:sz w:val="20"/>
              </w:rPr>
              <w:t>
 Көрсетілетін қызметті алушы мемлекеттік қызметті көрсетуден бас тарту себептерін жойған жағдайда, көрсетілетін қызметті алушы осы мемлекеттік көрсетілетін қызмет қағидаларында белгіленген тәртіппен мемлекеттік көрсетілетін қызметті алу үшін қайта жүгіне алады.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оның ішінде электрондық түрде және Мемлекеттік корпорация арқылы көрсету ерекшеліктері ескеріле отырып қойылатын өзге де талаптар</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топтамасын тапсыру үшін күтудің рұқсат етілген ең ұзақ уақыты – 15 минут.</w:t>
            </w:r>
            <w:r>
              <w:br/>
            </w:r>
            <w:r>
              <w:rPr>
                <w:rFonts w:ascii="Times New Roman"/>
                <w:b w:val="false"/>
                <w:i w:val="false"/>
                <w:color w:val="000000"/>
                <w:sz w:val="20"/>
              </w:rPr>
              <w:t>
Көрсетілетін қызметті алушыға қызмет көрсетудің рұқсат етілген ең ұзақ уақыты – 30 минут.</w:t>
            </w:r>
            <w:r>
              <w:br/>
            </w: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 көрсетілетін қызметті берушінің анықтама қызметтері, сондай-ақ "1414", 8-800-080-7777 Бірыңғай байланыс орталығы арқылы алуға мүмкіндігі бар.</w:t>
            </w:r>
            <w:r>
              <w:br/>
            </w:r>
            <w:r>
              <w:rPr>
                <w:rFonts w:ascii="Times New Roman"/>
                <w:b w:val="false"/>
                <w:i w:val="false"/>
                <w:color w:val="000000"/>
                <w:sz w:val="20"/>
              </w:rPr>
              <w:t>
Үшінші тұлғалардың қызметті алу шарттары:</w:t>
            </w:r>
            <w:r>
              <w:br/>
            </w:r>
            <w:r>
              <w:rPr>
                <w:rFonts w:ascii="Times New Roman"/>
                <w:b w:val="false"/>
                <w:i w:val="false"/>
                <w:color w:val="000000"/>
                <w:sz w:val="20"/>
              </w:rPr>
              <w:t>
Порталдағы "жеке кабинеттен" ұсынылған мәліметтер сұралатын тұлғаның келісімі жағдайында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ұйымдарының</w:t>
            </w:r>
            <w:r>
              <w:br/>
            </w:r>
            <w:r>
              <w:rPr>
                <w:rFonts w:ascii="Times New Roman"/>
                <w:b w:val="false"/>
                <w:i w:val="false"/>
                <w:color w:val="000000"/>
                <w:sz w:val="20"/>
              </w:rPr>
              <w:t>жатақханаларындағы</w:t>
            </w:r>
            <w:r>
              <w:br/>
            </w:r>
            <w:r>
              <w:rPr>
                <w:rFonts w:ascii="Times New Roman"/>
                <w:b w:val="false"/>
                <w:i w:val="false"/>
                <w:color w:val="000000"/>
                <w:sz w:val="20"/>
              </w:rPr>
              <w:t>орындарды бөлу қағидаларына</w:t>
            </w:r>
            <w:r>
              <w:br/>
            </w:r>
            <w:r>
              <w:rPr>
                <w:rFonts w:ascii="Times New Roman"/>
                <w:b w:val="false"/>
                <w:i w:val="false"/>
                <w:color w:val="000000"/>
                <w:sz w:val="20"/>
              </w:rPr>
              <w:t>3-қосымша</w:t>
            </w:r>
          </w:p>
        </w:tc>
      </w:tr>
    </w:tbl>
    <w:p>
      <w:pPr>
        <w:spacing w:after="0"/>
        <w:ind w:left="0"/>
        <w:jc w:val="both"/>
      </w:pPr>
      <w:r>
        <w:rPr>
          <w:rFonts w:ascii="Times New Roman"/>
          <w:b w:val="false"/>
          <w:i w:val="false"/>
          <w:color w:val="ff0000"/>
          <w:sz w:val="28"/>
        </w:rPr>
        <w:t xml:space="preserve">
      Ескерту. 3-қосымшамен толықтырылды – ҚР Білім және ғылым министрінің 22.05.2020 </w:t>
      </w:r>
      <w:r>
        <w:rPr>
          <w:rFonts w:ascii="Times New Roman"/>
          <w:b w:val="false"/>
          <w:i w:val="false"/>
          <w:color w:val="ff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6"/>
        <w:gridCol w:w="1388"/>
        <w:gridCol w:w="1053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орындарындағы білім алушыларға жатақхана беру" мемлекеттік көрсетілетін қызмет стандарты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берушінің атауы</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Жоғары оқу білім беру ұйымдары </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беру тәсілдері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қызметті көрсету нәтижесін беру:</w:t>
            </w:r>
            <w:r>
              <w:br/>
            </w:r>
            <w:r>
              <w:rPr>
                <w:rFonts w:ascii="Times New Roman"/>
                <w:b w:val="false"/>
                <w:i w:val="false"/>
                <w:color w:val="000000"/>
                <w:sz w:val="20"/>
              </w:rPr>
              <w:t>
1) жоғары оқу білім беру ұйымдары;</w:t>
            </w:r>
            <w:r>
              <w:br/>
            </w:r>
            <w:r>
              <w:rPr>
                <w:rFonts w:ascii="Times New Roman"/>
                <w:b w:val="false"/>
                <w:i w:val="false"/>
                <w:color w:val="000000"/>
                <w:sz w:val="20"/>
              </w:rPr>
              <w:t>
2) "электрондық үкіметтің" веб-порталы www.egov.kz (бұдан әрі – портал) арқылы жүзеге асырылады.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мерзімдері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мерзімі – 3 жұмыс күні.</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 қағаз түрінде.</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Қағидалардың 6-қосымшасына сәйкес нысан бойынша Жоғары оқу орындарында білім алушыларға жатақхана беру туралы жолдама, немесе дәлелді бас тарту.</w:t>
            </w:r>
            <w:r>
              <w:br/>
            </w:r>
            <w:r>
              <w:rPr>
                <w:rFonts w:ascii="Times New Roman"/>
                <w:b w:val="false"/>
                <w:i w:val="false"/>
                <w:color w:val="000000"/>
                <w:sz w:val="20"/>
              </w:rPr>
              <w:t>
Мемлекеттік қызметті көрсету нәтижесін ұсыну нысаны: электронды/қағаз түрінде.</w:t>
            </w:r>
            <w:r>
              <w:br/>
            </w:r>
            <w:r>
              <w:rPr>
                <w:rFonts w:ascii="Times New Roman"/>
                <w:b w:val="false"/>
                <w:i w:val="false"/>
                <w:color w:val="000000"/>
                <w:sz w:val="20"/>
              </w:rPr>
              <w:t>
Көрсетілетін қызметті алушы көрсетілген мерзімде мемлекеттік көрсетілетін қызметтің нәтижесін алуға өтініш білдірмеген жағдайда, көрсетілетін қызметті беруші оларды көрсетілетін қызметті алушы алғанға дейін қабылдау орны бойынша сақтауды қамтамасыз етеді.</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кезінде көрсетілетін қызметті алушыдан алынатын төлем мөлшері және Қазақстан Республикасының Заңында көзделген жағдайларда оны алу тәсілдері </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істеу кестесі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Жоғары оқу білім беру ұйымдары– Қазақстан Республикасының 2015 жылғы 23 қарашадағы </w:t>
            </w:r>
            <w:r>
              <w:rPr>
                <w:rFonts w:ascii="Times New Roman"/>
                <w:b w:val="false"/>
                <w:i w:val="false"/>
                <w:color w:val="000000"/>
                <w:sz w:val="20"/>
              </w:rPr>
              <w:t>Еңбек кодексіне</w:t>
            </w:r>
            <w:r>
              <w:rPr>
                <w:rFonts w:ascii="Times New Roman"/>
                <w:b w:val="false"/>
                <w:i w:val="false"/>
                <w:color w:val="000000"/>
                <w:sz w:val="20"/>
              </w:rPr>
              <w:t xml:space="preserve"> (бұдан әрі – Кодекс) сәйкес демалыс және мереке күндерін қоспағанда, белгіленген жұмыс кестесіне сәйкес дүйсенбі-жұма аралығында сағат 13.00-ден 14.30-ға дейінгі түскі үзіліспен сағат 9.00-ден 18.30-ға дейін.</w:t>
            </w:r>
            <w:r>
              <w:br/>
            </w:r>
            <w:r>
              <w:rPr>
                <w:rFonts w:ascii="Times New Roman"/>
                <w:b w:val="false"/>
                <w:i w:val="false"/>
                <w:color w:val="000000"/>
                <w:sz w:val="20"/>
              </w:rPr>
              <w:t>
 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Кодекске сәйкес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r>
              <w:br/>
            </w:r>
            <w:r>
              <w:rPr>
                <w:rFonts w:ascii="Times New Roman"/>
                <w:b w:val="false"/>
                <w:i w:val="false"/>
                <w:color w:val="000000"/>
                <w:sz w:val="20"/>
              </w:rPr>
              <w:t xml:space="preserve">
Көрсетілетін қызметті берушінің/ Мемлекеттік корпорацияның қызмет көрсету шарты: </w:t>
            </w:r>
            <w:r>
              <w:br/>
            </w:r>
            <w:r>
              <w:rPr>
                <w:rFonts w:ascii="Times New Roman"/>
                <w:b w:val="false"/>
                <w:i w:val="false"/>
                <w:color w:val="000000"/>
                <w:sz w:val="20"/>
              </w:rPr>
              <w:t>
Мемлекеттік қызмет жеделдетіп қызмет көрсетусіз, "электрондық" кезек тәртібімен көрсетіледі, портал арқылы электрондық кезек броньдалады.</w:t>
            </w:r>
            <w:r>
              <w:br/>
            </w:r>
            <w:r>
              <w:rPr>
                <w:rFonts w:ascii="Times New Roman"/>
                <w:b w:val="false"/>
                <w:i w:val="false"/>
                <w:color w:val="000000"/>
                <w:sz w:val="20"/>
              </w:rPr>
              <w:t xml:space="preserve">
Мемлекеттік қызмет көрсету орындарының мекенжайлары: </w:t>
            </w:r>
            <w:r>
              <w:br/>
            </w:r>
            <w:r>
              <w:rPr>
                <w:rFonts w:ascii="Times New Roman"/>
                <w:b w:val="false"/>
                <w:i w:val="false"/>
                <w:color w:val="000000"/>
                <w:sz w:val="20"/>
              </w:rPr>
              <w:t xml:space="preserve">
1) көрсетілетін қызметті берушінің интернет-ресурсында; </w:t>
            </w:r>
            <w:r>
              <w:br/>
            </w:r>
            <w:r>
              <w:rPr>
                <w:rFonts w:ascii="Times New Roman"/>
                <w:b w:val="false"/>
                <w:i w:val="false"/>
                <w:color w:val="000000"/>
                <w:sz w:val="20"/>
              </w:rPr>
              <w:t>
2) порталда www.egov.kz орналастырылған</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көрсетуге қажетті құжаттар тізбесі</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xml:space="preserve">
1) ұйым басшысының атына осы Қағидаларға </w:t>
            </w:r>
            <w:r>
              <w:rPr>
                <w:rFonts w:ascii="Times New Roman"/>
                <w:b w:val="false"/>
                <w:i w:val="false"/>
                <w:color w:val="000000"/>
                <w:sz w:val="20"/>
              </w:rPr>
              <w:t>1-қосымшаға</w:t>
            </w:r>
            <w:r>
              <w:rPr>
                <w:rFonts w:ascii="Times New Roman"/>
                <w:b w:val="false"/>
                <w:i w:val="false"/>
                <w:color w:val="000000"/>
                <w:sz w:val="20"/>
              </w:rPr>
              <w:t xml:space="preserve"> сәйкес нысан бойынша жатақханадан орын беру туралы өтініш;</w:t>
            </w:r>
            <w:r>
              <w:br/>
            </w:r>
            <w:r>
              <w:rPr>
                <w:rFonts w:ascii="Times New Roman"/>
                <w:b w:val="false"/>
                <w:i w:val="false"/>
                <w:color w:val="000000"/>
                <w:sz w:val="20"/>
              </w:rPr>
              <w:t>
2) оралман мәртебесі туралы құжат;</w:t>
            </w:r>
            <w:r>
              <w:br/>
            </w:r>
            <w:r>
              <w:rPr>
                <w:rFonts w:ascii="Times New Roman"/>
                <w:b w:val="false"/>
                <w:i w:val="false"/>
                <w:color w:val="000000"/>
                <w:sz w:val="20"/>
              </w:rPr>
              <w:t xml:space="preserve">
3) жеке басын куәландыратын құжат (сәйкестендіру үшін). </w:t>
            </w:r>
            <w:r>
              <w:br/>
            </w:r>
            <w:r>
              <w:rPr>
                <w:rFonts w:ascii="Times New Roman"/>
                <w:b w:val="false"/>
                <w:i w:val="false"/>
                <w:color w:val="000000"/>
                <w:sz w:val="20"/>
              </w:rPr>
              <w:t>
Порталда:</w:t>
            </w:r>
            <w:r>
              <w:br/>
            </w:r>
            <w:r>
              <w:rPr>
                <w:rFonts w:ascii="Times New Roman"/>
                <w:b w:val="false"/>
                <w:i w:val="false"/>
                <w:color w:val="000000"/>
                <w:sz w:val="20"/>
              </w:rPr>
              <w:t>
1) көрсетілетін қызметті алушының ЭЦҚ-мен куәландырылған электрондық құжат нысанындағы жатақханадан орын беру туралы өтініш;</w:t>
            </w:r>
            <w:r>
              <w:br/>
            </w:r>
            <w:r>
              <w:rPr>
                <w:rFonts w:ascii="Times New Roman"/>
                <w:b w:val="false"/>
                <w:i w:val="false"/>
                <w:color w:val="000000"/>
                <w:sz w:val="20"/>
              </w:rPr>
              <w:t>
2) оралман мәртебесі туралы құжаттың электрондық көшірмесі.</w:t>
            </w:r>
            <w:r>
              <w:br/>
            </w:r>
            <w:r>
              <w:rPr>
                <w:rFonts w:ascii="Times New Roman"/>
                <w:b w:val="false"/>
                <w:i w:val="false"/>
                <w:color w:val="000000"/>
                <w:sz w:val="20"/>
              </w:rPr>
              <w:t xml:space="preserve">
Жеке басын куәландыратын құжаттар туралы мәліметтер, отбасы болған жағдайда отбасы құрамы туралы анықтама, ата-анасының (ата-анасының) қайтыс болуы туралы куәлік (балалар үшін – туралы анықтама (көп балалы отбасылардан шыққан балалар үшін), Қазақстан Республикасы Денсаулық сақтау және әлеуметтік даму министрінің 2015 жылғы 30 қаңтардағы № 44 "Медициналық-әлеуметтік сараптама жүргізу қағидаларын бекіту туралы" </w:t>
            </w:r>
            <w:r>
              <w:rPr>
                <w:rFonts w:ascii="Times New Roman"/>
                <w:b w:val="false"/>
                <w:i w:val="false"/>
                <w:color w:val="000000"/>
                <w:sz w:val="20"/>
              </w:rPr>
              <w:t>бұйрығымен</w:t>
            </w:r>
            <w:r>
              <w:rPr>
                <w:rFonts w:ascii="Times New Roman"/>
                <w:b w:val="false"/>
                <w:i w:val="false"/>
                <w:color w:val="000000"/>
                <w:sz w:val="20"/>
              </w:rPr>
              <w:t xml:space="preserve"> бекітілген (Қазақстан Республикасының Әділет министрлігінде 2015 жылы 31 наурызда № 10589 тіркелген) нысан бойынша мүгедектікті растау туралы анықтама, мемлекеттік атаулы әлеуметтік көмек алу үшін құқығын растау туралы анықтаманы көрсетілетін қызметті берушіге тиісті мемлекеттік ақпараттық жүйелерден "электрондық үкімет" шлюзі арқылы ұсынылады.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Заңнамасымен белгіленген мемлекеттік қызмет көрсетуден бас тарту үшін негіздер </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көрсетілетін қызметті алу үшін көрсетілетін қызметті алушы ұсынған құжаттардың және (немесе) оларда қамтылған деректердің (мәліметтердің) дәйексіздігі анықталған;</w:t>
            </w:r>
            <w:r>
              <w:br/>
            </w:r>
            <w:r>
              <w:rPr>
                <w:rFonts w:ascii="Times New Roman"/>
                <w:b w:val="false"/>
                <w:i w:val="false"/>
                <w:color w:val="000000"/>
                <w:sz w:val="20"/>
              </w:rPr>
              <w:t xml:space="preserve">
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2016 жылғы 22 қаңтардағы № 66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 мемлекеттік тіркеу тізілімінде № 13487 тіркелген) мемлекеттік білім беру ұйымдарының жатақханаларында орын бөлу қағидаларында белгіленген талаптарға сәйкес келмеуі.</w:t>
            </w:r>
            <w:r>
              <w:br/>
            </w:r>
            <w:r>
              <w:rPr>
                <w:rFonts w:ascii="Times New Roman"/>
                <w:b w:val="false"/>
                <w:i w:val="false"/>
                <w:color w:val="000000"/>
                <w:sz w:val="20"/>
              </w:rPr>
              <w:t>
Мемлекеттік қызметті көрсетуден бас тарту кезінде көрсетілетін қызметті беруші көрсетілетін қызметті алушыға бас тарту себептерін көрсете отырып жауап жолдайды.</w:t>
            </w:r>
            <w:r>
              <w:br/>
            </w:r>
            <w:r>
              <w:rPr>
                <w:rFonts w:ascii="Times New Roman"/>
                <w:b w:val="false"/>
                <w:i w:val="false"/>
                <w:color w:val="000000"/>
                <w:sz w:val="20"/>
              </w:rPr>
              <w:t>
 Көрсетілетін қызметті алушы мемлекеттік қызметті көрсетуден бас тарту себептерін жойған жағдайда, көрсетілетін қызметті алушы осы мемлекеттік көрсетілетін қызмет қағидаларында белгіленген тәртіппен мемлекеттік көрсетілетін қызметті алу үшін қайта жүгіне алады.</w:t>
            </w:r>
          </w:p>
        </w:tc>
      </w:tr>
      <w:tr>
        <w:trPr>
          <w:trHeight w:val="30" w:hRule="atLeast"/>
        </w:trPr>
        <w:tc>
          <w:tcPr>
            <w:tcW w:w="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оның ішінде электрондық түрде және Мемлекеттік корпорация арқылы көрсету ерекшеліктері ескеріле отырып қойылатын өзге де талаптар</w:t>
            </w:r>
          </w:p>
        </w:tc>
        <w:tc>
          <w:tcPr>
            <w:tcW w:w="105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топтамасын тапсыру үшін күтудің рұқсат етілген ең ұзақ уақыты – 15 минут.</w:t>
            </w:r>
            <w:r>
              <w:br/>
            </w:r>
            <w:r>
              <w:rPr>
                <w:rFonts w:ascii="Times New Roman"/>
                <w:b w:val="false"/>
                <w:i w:val="false"/>
                <w:color w:val="000000"/>
                <w:sz w:val="20"/>
              </w:rPr>
              <w:t>
Көрсетілетін қызметті алушыға қызмет көрсетудің рұқсат етілген ең ұзақ уақыты – 30 минут.</w:t>
            </w:r>
            <w:r>
              <w:br/>
            </w: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 қызметтері, сондай-ақ "1414", 8-800-080-7777 Бірыңғай байланыс орталығы арқылы алуға мүмкіндігі бар.</w:t>
            </w:r>
            <w:r>
              <w:br/>
            </w:r>
            <w:r>
              <w:rPr>
                <w:rFonts w:ascii="Times New Roman"/>
                <w:b w:val="false"/>
                <w:i w:val="false"/>
                <w:color w:val="000000"/>
                <w:sz w:val="20"/>
              </w:rPr>
              <w:t>
Үшінші тұлғалардың қызметті алу шарттары:</w:t>
            </w:r>
            <w:r>
              <w:br/>
            </w:r>
            <w:r>
              <w:rPr>
                <w:rFonts w:ascii="Times New Roman"/>
                <w:b w:val="false"/>
                <w:i w:val="false"/>
                <w:color w:val="000000"/>
                <w:sz w:val="20"/>
              </w:rPr>
              <w:t>
Порталдағы "жеке кабинеттен" ұсынылған мәліметтер сұралатын тұлғаның келісімі жағдайында үшінші тұлғалардың электрондық сұрау салуы.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ұйымдарының</w:t>
            </w:r>
            <w:r>
              <w:br/>
            </w:r>
            <w:r>
              <w:rPr>
                <w:rFonts w:ascii="Times New Roman"/>
                <w:b w:val="false"/>
                <w:i w:val="false"/>
                <w:color w:val="000000"/>
                <w:sz w:val="20"/>
              </w:rPr>
              <w:t>Жатақханаларындағы</w:t>
            </w:r>
            <w:r>
              <w:br/>
            </w:r>
            <w:r>
              <w:rPr>
                <w:rFonts w:ascii="Times New Roman"/>
                <w:b w:val="false"/>
                <w:i w:val="false"/>
                <w:color w:val="000000"/>
                <w:sz w:val="20"/>
              </w:rPr>
              <w:t>орындарды бөлу қағидаларына</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Құжаттардың қабылданғаны туралы қолхат № ___________</w:t>
      </w:r>
    </w:p>
    <w:p>
      <w:pPr>
        <w:spacing w:after="0"/>
        <w:ind w:left="0"/>
        <w:jc w:val="both"/>
      </w:pPr>
      <w:r>
        <w:rPr>
          <w:rFonts w:ascii="Times New Roman"/>
          <w:b w:val="false"/>
          <w:i w:val="false"/>
          <w:color w:val="ff0000"/>
          <w:sz w:val="28"/>
        </w:rPr>
        <w:t xml:space="preserve">
      Ескерту. 4-қосымшамен толықтырылды – ҚР Білім және ғылым министрінің 22.05.2020 </w:t>
      </w:r>
      <w:r>
        <w:rPr>
          <w:rFonts w:ascii="Times New Roman"/>
          <w:b w:val="false"/>
          <w:i w:val="false"/>
          <w:color w:val="ff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"Азаматтарға арналған үкімет" мемлекеттік корпорациясы" коммерциялық емес акционерлік қоғамы филиалының № __________ бөлімі/ білім беру ұйымы</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 мынадай құжаттар алынды:</w:t>
      </w:r>
    </w:p>
    <w:p>
      <w:pPr>
        <w:spacing w:after="0"/>
        <w:ind w:left="0"/>
        <w:jc w:val="both"/>
      </w:pPr>
      <w:r>
        <w:rPr>
          <w:rFonts w:ascii="Times New Roman"/>
          <w:b w:val="false"/>
          <w:i w:val="false"/>
          <w:color w:val="000000"/>
          <w:sz w:val="28"/>
        </w:rPr>
        <w:t>
      (көрсетілетін қызметті алушының Т.А.Ә. (бар болған жағдайда)</w:t>
      </w:r>
    </w:p>
    <w:p>
      <w:pPr>
        <w:spacing w:after="0"/>
        <w:ind w:left="0"/>
        <w:jc w:val="both"/>
      </w:pPr>
      <w:r>
        <w:rPr>
          <w:rFonts w:ascii="Times New Roman"/>
          <w:b w:val="false"/>
          <w:i w:val="false"/>
          <w:color w:val="000000"/>
          <w:sz w:val="28"/>
        </w:rPr>
        <w:t>
      1. Өтініш</w:t>
      </w:r>
    </w:p>
    <w:p>
      <w:pPr>
        <w:spacing w:after="0"/>
        <w:ind w:left="0"/>
        <w:jc w:val="both"/>
      </w:pPr>
      <w:r>
        <w:rPr>
          <w:rFonts w:ascii="Times New Roman"/>
          <w:b w:val="false"/>
          <w:i w:val="false"/>
          <w:color w:val="000000"/>
          <w:sz w:val="28"/>
        </w:rPr>
        <w:t>
      2. Басқа 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Мемлекеттік корпорация қызметкерінің/ білім беру ұйымы қызметкерінің Т.А.Ә. (бар болған жағдайда) ____________________________________________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Алдым: көрсетілетін қызметті алушының 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20 ___ ж. "___" 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ұйымдарының</w:t>
            </w:r>
            <w:r>
              <w:br/>
            </w:r>
            <w:r>
              <w:rPr>
                <w:rFonts w:ascii="Times New Roman"/>
                <w:b w:val="false"/>
                <w:i w:val="false"/>
                <w:color w:val="000000"/>
                <w:sz w:val="20"/>
              </w:rPr>
              <w:t>Жатақханаларындағы</w:t>
            </w:r>
            <w:r>
              <w:br/>
            </w:r>
            <w:r>
              <w:rPr>
                <w:rFonts w:ascii="Times New Roman"/>
                <w:b w:val="false"/>
                <w:i w:val="false"/>
                <w:color w:val="000000"/>
                <w:sz w:val="20"/>
              </w:rPr>
              <w:t>орындарды бөлу қағидаларына</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Құжаттарды қабылдаудан бас тарту туралы қолхат</w:t>
      </w:r>
    </w:p>
    <w:p>
      <w:pPr>
        <w:spacing w:after="0"/>
        <w:ind w:left="0"/>
        <w:jc w:val="both"/>
      </w:pPr>
      <w:r>
        <w:rPr>
          <w:rFonts w:ascii="Times New Roman"/>
          <w:b w:val="false"/>
          <w:i w:val="false"/>
          <w:color w:val="ff0000"/>
          <w:sz w:val="28"/>
        </w:rPr>
        <w:t xml:space="preserve">
      Ескерту. 5-қосымшамен толықтырылды – ҚР Білім және ғылым министрінің 22.05.2020 </w:t>
      </w:r>
      <w:r>
        <w:rPr>
          <w:rFonts w:ascii="Times New Roman"/>
          <w:b w:val="false"/>
          <w:i w:val="false"/>
          <w:color w:val="ff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басшылыққа ала отырып,</w:t>
      </w:r>
    </w:p>
    <w:p>
      <w:pPr>
        <w:spacing w:after="0"/>
        <w:ind w:left="0"/>
        <w:jc w:val="both"/>
      </w:pPr>
      <w:r>
        <w:rPr>
          <w:rFonts w:ascii="Times New Roman"/>
          <w:b w:val="false"/>
          <w:i w:val="false"/>
          <w:color w:val="000000"/>
          <w:sz w:val="28"/>
        </w:rPr>
        <w:t>
      ________________________________________________________________ (мекенжайын көрсету)</w:t>
      </w:r>
    </w:p>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19-бабын</w:t>
      </w:r>
      <w:r>
        <w:rPr>
          <w:rFonts w:ascii="Times New Roman"/>
          <w:b w:val="false"/>
          <w:i w:val="false"/>
          <w:color w:val="000000"/>
          <w:sz w:val="28"/>
        </w:rPr>
        <w:t xml:space="preserve"> басшылыққа ала отырып, Сіздің мемлекеттік көрсетілетін қызмет стандартында көзделген тізбеге сәйкес құжаттар топтамасын толық ұсынбауыңызға байланысты, атап айтқанда:</w:t>
      </w:r>
    </w:p>
    <w:p>
      <w:pPr>
        <w:spacing w:after="0"/>
        <w:ind w:left="0"/>
        <w:jc w:val="both"/>
      </w:pPr>
      <w:r>
        <w:rPr>
          <w:rFonts w:ascii="Times New Roman"/>
          <w:b w:val="false"/>
          <w:i w:val="false"/>
          <w:color w:val="000000"/>
          <w:sz w:val="28"/>
        </w:rPr>
        <w:t>
      Жоқ құжаттардың атауы:</w:t>
      </w:r>
    </w:p>
    <w:p>
      <w:pPr>
        <w:spacing w:after="0"/>
        <w:ind w:left="0"/>
        <w:jc w:val="both"/>
      </w:pPr>
      <w:r>
        <w:rPr>
          <w:rFonts w:ascii="Times New Roman"/>
          <w:b w:val="false"/>
          <w:i w:val="false"/>
          <w:color w:val="000000"/>
          <w:sz w:val="28"/>
        </w:rPr>
        <w:t>
      1) ____________________________________________________________</w:t>
      </w:r>
    </w:p>
    <w:p>
      <w:pPr>
        <w:spacing w:after="0"/>
        <w:ind w:left="0"/>
        <w:jc w:val="both"/>
      </w:pPr>
      <w:r>
        <w:rPr>
          <w:rFonts w:ascii="Times New Roman"/>
          <w:b w:val="false"/>
          <w:i w:val="false"/>
          <w:color w:val="000000"/>
          <w:sz w:val="28"/>
        </w:rPr>
        <w:t>
      2) ____________________________________________________________</w:t>
      </w:r>
    </w:p>
    <w:p>
      <w:pPr>
        <w:spacing w:after="0"/>
        <w:ind w:left="0"/>
        <w:jc w:val="both"/>
      </w:pPr>
      <w:r>
        <w:rPr>
          <w:rFonts w:ascii="Times New Roman"/>
          <w:b w:val="false"/>
          <w:i w:val="false"/>
          <w:color w:val="000000"/>
          <w:sz w:val="28"/>
        </w:rPr>
        <w:t>
      3) .....</w:t>
      </w:r>
    </w:p>
    <w:p>
      <w:pPr>
        <w:spacing w:after="0"/>
        <w:ind w:left="0"/>
        <w:jc w:val="both"/>
      </w:pPr>
      <w:r>
        <w:rPr>
          <w:rFonts w:ascii="Times New Roman"/>
          <w:b w:val="false"/>
          <w:i w:val="false"/>
          <w:color w:val="000000"/>
          <w:sz w:val="28"/>
        </w:rPr>
        <w:t>
      Осы қолхат әр тарап үшін бір-бірден 2 данада жасалды.</w:t>
      </w:r>
    </w:p>
    <w:p>
      <w:pPr>
        <w:spacing w:after="0"/>
        <w:ind w:left="0"/>
        <w:jc w:val="both"/>
      </w:pPr>
      <w:r>
        <w:rPr>
          <w:rFonts w:ascii="Times New Roman"/>
          <w:b w:val="false"/>
          <w:i w:val="false"/>
          <w:color w:val="000000"/>
          <w:sz w:val="28"/>
        </w:rPr>
        <w:t>
      Орындаушының Т.А.Ә. (болған жағдайда) ________ Қолы __________ Телефон______</w:t>
      </w:r>
    </w:p>
    <w:p>
      <w:pPr>
        <w:spacing w:after="0"/>
        <w:ind w:left="0"/>
        <w:jc w:val="both"/>
      </w:pPr>
      <w:r>
        <w:rPr>
          <w:rFonts w:ascii="Times New Roman"/>
          <w:b w:val="false"/>
          <w:i w:val="false"/>
          <w:color w:val="000000"/>
          <w:sz w:val="28"/>
        </w:rPr>
        <w:t>
      Қабылдады: _______________________ "___" ___________ 20 ___ жыл</w:t>
      </w:r>
    </w:p>
    <w:p>
      <w:pPr>
        <w:spacing w:after="0"/>
        <w:ind w:left="0"/>
        <w:jc w:val="both"/>
      </w:pPr>
      <w:r>
        <w:rPr>
          <w:rFonts w:ascii="Times New Roman"/>
          <w:b w:val="false"/>
          <w:i w:val="false"/>
          <w:color w:val="000000"/>
          <w:sz w:val="28"/>
        </w:rPr>
        <w:t>
      (Көрсетілетін қызметті алушының Т.А.Ә. (болған жағдайда ),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ұйымдарының</w:t>
            </w:r>
            <w:r>
              <w:br/>
            </w:r>
            <w:r>
              <w:rPr>
                <w:rFonts w:ascii="Times New Roman"/>
                <w:b w:val="false"/>
                <w:i w:val="false"/>
                <w:color w:val="000000"/>
                <w:sz w:val="20"/>
              </w:rPr>
              <w:t>Жатақханаларындағы</w:t>
            </w:r>
            <w:r>
              <w:br/>
            </w:r>
            <w:r>
              <w:rPr>
                <w:rFonts w:ascii="Times New Roman"/>
                <w:b w:val="false"/>
                <w:i w:val="false"/>
                <w:color w:val="000000"/>
                <w:sz w:val="20"/>
              </w:rPr>
              <w:t>орындарды бөлу қағидаларына</w:t>
            </w:r>
            <w:r>
              <w:br/>
            </w:r>
            <w:r>
              <w:rPr>
                <w:rFonts w:ascii="Times New Roman"/>
                <w:b w:val="false"/>
                <w:i w:val="false"/>
                <w:color w:val="000000"/>
                <w:sz w:val="20"/>
              </w:rPr>
              <w:t>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Техникалық және кәсіптік білім беру ұйымдарының және жоғары оқу орындарының білім алушыларына жатақханалар беру туралы жолдама</w:t>
      </w:r>
    </w:p>
    <w:p>
      <w:pPr>
        <w:spacing w:after="0"/>
        <w:ind w:left="0"/>
        <w:jc w:val="both"/>
      </w:pPr>
      <w:r>
        <w:rPr>
          <w:rFonts w:ascii="Times New Roman"/>
          <w:b w:val="false"/>
          <w:i w:val="false"/>
          <w:color w:val="ff0000"/>
          <w:sz w:val="28"/>
        </w:rPr>
        <w:t xml:space="preserve">
      Ескерту. 6-қосымшамен толықтырылды – ҚР Білім және ғылым министрінің 22.05.2020 </w:t>
      </w:r>
      <w:r>
        <w:rPr>
          <w:rFonts w:ascii="Times New Roman"/>
          <w:b w:val="false"/>
          <w:i w:val="false"/>
          <w:color w:val="ff0000"/>
          <w:sz w:val="28"/>
        </w:rPr>
        <w:t>№ 215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________________________________________________________________</w:t>
      </w:r>
    </w:p>
    <w:p>
      <w:pPr>
        <w:spacing w:after="0"/>
        <w:ind w:left="0"/>
        <w:jc w:val="both"/>
      </w:pPr>
      <w:r>
        <w:rPr>
          <w:rFonts w:ascii="Times New Roman"/>
          <w:b w:val="false"/>
          <w:i w:val="false"/>
          <w:color w:val="000000"/>
          <w:sz w:val="28"/>
        </w:rPr>
        <w:t>
      (білім беру ұйымының мекенжайы)</w:t>
      </w:r>
    </w:p>
    <w:p>
      <w:pPr>
        <w:spacing w:after="0"/>
        <w:ind w:left="0"/>
        <w:jc w:val="both"/>
      </w:pPr>
      <w:r>
        <w:rPr>
          <w:rFonts w:ascii="Times New Roman"/>
          <w:b w:val="false"/>
          <w:i w:val="false"/>
          <w:color w:val="000000"/>
          <w:sz w:val="28"/>
        </w:rPr>
        <w:t>
      Азамат (-ша) _____________________________________________________/</w:t>
      </w:r>
    </w:p>
    <w:p>
      <w:pPr>
        <w:spacing w:after="0"/>
        <w:ind w:left="0"/>
        <w:jc w:val="both"/>
      </w:pPr>
      <w:r>
        <w:rPr>
          <w:rFonts w:ascii="Times New Roman"/>
          <w:b w:val="false"/>
          <w:i w:val="false"/>
          <w:color w:val="000000"/>
          <w:sz w:val="28"/>
        </w:rPr>
        <w:t>
      тегі, аты, әкесінің аты (бар болса)</w:t>
      </w:r>
    </w:p>
    <w:p>
      <w:pPr>
        <w:spacing w:after="0"/>
        <w:ind w:left="0"/>
        <w:jc w:val="both"/>
      </w:pPr>
      <w:r>
        <w:rPr>
          <w:rFonts w:ascii="Times New Roman"/>
          <w:b w:val="false"/>
          <w:i w:val="false"/>
          <w:color w:val="000000"/>
          <w:sz w:val="28"/>
        </w:rPr>
        <w:t>
      № ___жатақханаға орналасуға жолдама беріледі.</w:t>
      </w:r>
    </w:p>
    <w:p>
      <w:pPr>
        <w:spacing w:after="0"/>
        <w:ind w:left="0"/>
        <w:jc w:val="both"/>
      </w:pPr>
      <w:r>
        <w:rPr>
          <w:rFonts w:ascii="Times New Roman"/>
          <w:b w:val="false"/>
          <w:i w:val="false"/>
          <w:color w:val="000000"/>
          <w:sz w:val="28"/>
        </w:rPr>
        <w:t>
      Жатақхананың мекенжайы _________________________________________</w:t>
      </w:r>
    </w:p>
    <w:p>
      <w:pPr>
        <w:spacing w:after="0"/>
        <w:ind w:left="0"/>
        <w:jc w:val="both"/>
      </w:pPr>
      <w:r>
        <w:rPr>
          <w:rFonts w:ascii="Times New Roman"/>
          <w:b w:val="false"/>
          <w:i w:val="false"/>
          <w:color w:val="000000"/>
          <w:sz w:val="28"/>
        </w:rPr>
        <w:t>
      20___ ж. "____" _________ cағатта ___ келуді ұсынамын.</w:t>
      </w:r>
    </w:p>
    <w:p>
      <w:pPr>
        <w:spacing w:after="0"/>
        <w:ind w:left="0"/>
        <w:jc w:val="both"/>
      </w:pPr>
      <w:r>
        <w:rPr>
          <w:rFonts w:ascii="Times New Roman"/>
          <w:b w:val="false"/>
          <w:i w:val="false"/>
          <w:color w:val="000000"/>
          <w:sz w:val="28"/>
        </w:rPr>
        <w:t>
      Директор ______________________ (қолы)</w:t>
      </w:r>
    </w:p>
    <w:p>
      <w:pPr>
        <w:spacing w:after="0"/>
        <w:ind w:left="0"/>
        <w:jc w:val="both"/>
      </w:pPr>
      <w:r>
        <w:rPr>
          <w:rFonts w:ascii="Times New Roman"/>
          <w:b w:val="false"/>
          <w:i w:val="false"/>
          <w:color w:val="000000"/>
          <w:sz w:val="28"/>
        </w:rPr>
        <w:t>
      20___ ж. "____" _________</w:t>
      </w:r>
    </w:p>
    <w:p>
      <w:pPr>
        <w:spacing w:after="0"/>
        <w:ind w:left="0"/>
        <w:jc w:val="left"/>
      </w:pPr>
      <w:r>
        <w:rPr>
          <w:rFonts w:ascii="Times New Roman"/>
          <w:b w:val="false"/>
          <w:i w:val="false"/>
          <w:color w:val="000000"/>
          <w:sz w:val="28"/>
        </w:rPr>
        <w:t>
      М.О.</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